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04825" w14:textId="77777777" w:rsidR="0003596E" w:rsidRPr="00C76630" w:rsidRDefault="0043177F" w:rsidP="00CA3465">
      <w:pPr>
        <w:pStyle w:val="Title"/>
        <w:pBdr>
          <w:bottom w:val="single" w:sz="8" w:space="4" w:color="4F81BD" w:themeColor="accent1"/>
        </w:pBdr>
        <w:spacing w:after="300" w:line="276" w:lineRule="auto"/>
        <w:rPr>
          <w:rFonts w:cs="Arial"/>
          <w:color w:val="17365D" w:themeColor="text2" w:themeShade="BF"/>
          <w:kern w:val="28"/>
          <w:sz w:val="36"/>
          <w:lang w:val="en-US"/>
        </w:rPr>
      </w:pPr>
      <w:bookmarkStart w:id="0" w:name="_GoBack"/>
      <w:bookmarkEnd w:id="0"/>
      <w:r w:rsidRPr="00C76630">
        <w:rPr>
          <w:rFonts w:cs="Arial"/>
          <w:color w:val="17365D" w:themeColor="text2" w:themeShade="BF"/>
          <w:kern w:val="28"/>
          <w:sz w:val="36"/>
          <w:lang w:val="en-US"/>
        </w:rPr>
        <w:t>Bilateral Agreement between the Commonwealth</w:t>
      </w:r>
      <w:r w:rsidR="008D6848" w:rsidRPr="00C76630">
        <w:rPr>
          <w:rFonts w:cs="Arial"/>
          <w:color w:val="17365D" w:themeColor="text2" w:themeShade="BF"/>
          <w:kern w:val="28"/>
          <w:sz w:val="36"/>
          <w:lang w:val="en-US"/>
        </w:rPr>
        <w:t xml:space="preserve"> </w:t>
      </w:r>
      <w:r w:rsidR="00B93636" w:rsidRPr="00C76630">
        <w:rPr>
          <w:rFonts w:cs="Arial"/>
          <w:color w:val="17365D" w:themeColor="text2" w:themeShade="BF"/>
          <w:kern w:val="28"/>
          <w:sz w:val="36"/>
          <w:lang w:val="en-US"/>
        </w:rPr>
        <w:t xml:space="preserve">of Australia </w:t>
      </w:r>
      <w:r w:rsidRPr="00C76630">
        <w:rPr>
          <w:rFonts w:cs="Arial"/>
          <w:color w:val="17365D" w:themeColor="text2" w:themeShade="BF"/>
          <w:kern w:val="28"/>
          <w:sz w:val="36"/>
          <w:lang w:val="en-US"/>
        </w:rPr>
        <w:t xml:space="preserve">and </w:t>
      </w:r>
      <w:r w:rsidR="00D52EA6" w:rsidRPr="00EC734C">
        <w:rPr>
          <w:rFonts w:cs="Arial"/>
          <w:color w:val="17365D" w:themeColor="text2" w:themeShade="BF"/>
          <w:kern w:val="28"/>
          <w:sz w:val="36"/>
          <w:lang w:val="en-US"/>
        </w:rPr>
        <w:t>the</w:t>
      </w:r>
      <w:r w:rsidR="00D52EA6">
        <w:rPr>
          <w:rFonts w:cs="Arial"/>
          <w:color w:val="17365D" w:themeColor="text2" w:themeShade="BF"/>
          <w:kern w:val="28"/>
          <w:sz w:val="36"/>
          <w:lang w:val="en-US"/>
        </w:rPr>
        <w:t xml:space="preserve"> </w:t>
      </w:r>
      <w:r w:rsidR="00814CC8">
        <w:rPr>
          <w:rFonts w:cs="Arial"/>
          <w:color w:val="17365D" w:themeColor="text2" w:themeShade="BF"/>
          <w:kern w:val="28"/>
          <w:sz w:val="36"/>
          <w:lang w:val="en-US"/>
        </w:rPr>
        <w:t>Northern Territory</w:t>
      </w:r>
      <w:r w:rsidR="00551D85">
        <w:rPr>
          <w:rFonts w:cs="Arial"/>
          <w:color w:val="17365D" w:themeColor="text2" w:themeShade="BF"/>
          <w:kern w:val="28"/>
          <w:sz w:val="36"/>
          <w:lang w:val="en-US"/>
        </w:rPr>
        <w:t xml:space="preserve"> on the National </w:t>
      </w:r>
      <w:r w:rsidRPr="00C76630">
        <w:rPr>
          <w:rFonts w:cs="Arial"/>
          <w:color w:val="17365D" w:themeColor="text2" w:themeShade="BF"/>
          <w:kern w:val="28"/>
          <w:sz w:val="36"/>
          <w:lang w:val="en-US"/>
        </w:rPr>
        <w:t>Disability Insurance Scheme</w:t>
      </w:r>
    </w:p>
    <w:p w14:paraId="7BCCAB8C" w14:textId="77777777" w:rsidR="00574585" w:rsidRPr="00C76630" w:rsidRDefault="00574585" w:rsidP="00CA3465">
      <w:pPr>
        <w:pStyle w:val="Heading1"/>
      </w:pPr>
      <w:r w:rsidRPr="00C76630">
        <w:t>Part 1 – Objective of this Agreement</w:t>
      </w:r>
    </w:p>
    <w:p w14:paraId="75DE20A7" w14:textId="77777777" w:rsidR="007065CA" w:rsidRDefault="00574585" w:rsidP="00CA3465">
      <w:pPr>
        <w:pStyle w:val="ListParagraph"/>
        <w:numPr>
          <w:ilvl w:val="0"/>
          <w:numId w:val="30"/>
        </w:numPr>
        <w:rPr>
          <w:rFonts w:cs="Arial"/>
        </w:rPr>
      </w:pPr>
      <w:r w:rsidRPr="00CC480B">
        <w:rPr>
          <w:rFonts w:cs="Arial"/>
        </w:rPr>
        <w:t xml:space="preserve">Through this </w:t>
      </w:r>
      <w:r w:rsidR="004541DF" w:rsidRPr="00CC480B">
        <w:rPr>
          <w:rFonts w:cs="Arial"/>
        </w:rPr>
        <w:t>A</w:t>
      </w:r>
      <w:r w:rsidRPr="00CC480B">
        <w:rPr>
          <w:rFonts w:cs="Arial"/>
        </w:rPr>
        <w:t>greement, the Commonwealth</w:t>
      </w:r>
      <w:r w:rsidR="00B93636" w:rsidRPr="00CC480B">
        <w:rPr>
          <w:rFonts w:cs="Arial"/>
        </w:rPr>
        <w:t xml:space="preserve"> of Australia (the Commonwealth)</w:t>
      </w:r>
      <w:r w:rsidRPr="00CC480B">
        <w:rPr>
          <w:rFonts w:cs="Arial"/>
        </w:rPr>
        <w:t xml:space="preserve"> and </w:t>
      </w:r>
      <w:r w:rsidR="00C51476">
        <w:rPr>
          <w:rFonts w:cs="Arial"/>
        </w:rPr>
        <w:t xml:space="preserve">the </w:t>
      </w:r>
      <w:r w:rsidR="00814CC8">
        <w:rPr>
          <w:rFonts w:cs="Arial"/>
        </w:rPr>
        <w:t>Northern Territory</w:t>
      </w:r>
      <w:r w:rsidRPr="00CC480B">
        <w:rPr>
          <w:rFonts w:cs="Arial"/>
        </w:rPr>
        <w:t xml:space="preserve"> commit to improve the outcomes of people with disability by supporting them through the National Disability Insurance Scheme</w:t>
      </w:r>
      <w:r w:rsidR="0043177F" w:rsidRPr="00CC480B">
        <w:rPr>
          <w:rFonts w:cs="Arial"/>
        </w:rPr>
        <w:t xml:space="preserve"> (NDIS</w:t>
      </w:r>
      <w:r w:rsidR="00B93636" w:rsidRPr="00CC480B">
        <w:rPr>
          <w:rFonts w:cs="Arial"/>
        </w:rPr>
        <w:t xml:space="preserve">; the </w:t>
      </w:r>
      <w:r w:rsidR="001102B7" w:rsidRPr="00CC480B">
        <w:rPr>
          <w:rFonts w:cs="Arial"/>
        </w:rPr>
        <w:t>S</w:t>
      </w:r>
      <w:r w:rsidR="00B93636" w:rsidRPr="00CC480B">
        <w:rPr>
          <w:rFonts w:cs="Arial"/>
        </w:rPr>
        <w:t>cheme)</w:t>
      </w:r>
      <w:r w:rsidR="00D31DE4">
        <w:rPr>
          <w:rFonts w:cs="Arial"/>
        </w:rPr>
        <w:t>, with the shared goal of increasing social and economic participation</w:t>
      </w:r>
      <w:r w:rsidRPr="00CC480B">
        <w:rPr>
          <w:rFonts w:cs="Arial"/>
        </w:rPr>
        <w:t>.</w:t>
      </w:r>
    </w:p>
    <w:p w14:paraId="65979E2D" w14:textId="77777777" w:rsidR="007065CA" w:rsidRDefault="007065CA" w:rsidP="00CA3465">
      <w:pPr>
        <w:pStyle w:val="ListParagraph"/>
        <w:ind w:left="360"/>
        <w:rPr>
          <w:rFonts w:cs="Arial"/>
        </w:rPr>
      </w:pPr>
    </w:p>
    <w:p w14:paraId="049C19C4" w14:textId="77777777" w:rsidR="007065CA" w:rsidRDefault="007065CA" w:rsidP="00CA3465">
      <w:pPr>
        <w:pStyle w:val="ListParagraph"/>
        <w:numPr>
          <w:ilvl w:val="0"/>
          <w:numId w:val="30"/>
        </w:numPr>
        <w:rPr>
          <w:rFonts w:cs="Arial"/>
        </w:rPr>
      </w:pPr>
      <w:r>
        <w:rPr>
          <w:rFonts w:cs="Arial"/>
        </w:rPr>
        <w:t xml:space="preserve">Through this Agreement, the Commonwealth and </w:t>
      </w:r>
      <w:r w:rsidR="00EE5362">
        <w:rPr>
          <w:rFonts w:cs="Arial"/>
        </w:rPr>
        <w:t xml:space="preserve">the </w:t>
      </w:r>
      <w:r w:rsidR="00814CC8">
        <w:rPr>
          <w:rFonts w:cs="Arial"/>
        </w:rPr>
        <w:t>Northern Territory</w:t>
      </w:r>
      <w:r>
        <w:rPr>
          <w:rFonts w:cs="Arial"/>
        </w:rPr>
        <w:t xml:space="preserve"> </w:t>
      </w:r>
      <w:r w:rsidR="00407B36">
        <w:rPr>
          <w:rFonts w:cs="Arial"/>
        </w:rPr>
        <w:t>are committed to</w:t>
      </w:r>
      <w:r>
        <w:rPr>
          <w:rFonts w:cs="Arial"/>
        </w:rPr>
        <w:t xml:space="preserve"> the delivery of the NDIS to ensure that it achieves the objectives set out in the </w:t>
      </w:r>
      <w:r w:rsidR="00A20B65">
        <w:rPr>
          <w:rFonts w:cs="Arial"/>
          <w:i/>
        </w:rPr>
        <w:t>National Disability Insurance Scheme Act </w:t>
      </w:r>
      <w:r>
        <w:rPr>
          <w:rFonts w:cs="Arial"/>
          <w:i/>
        </w:rPr>
        <w:t>2013</w:t>
      </w:r>
      <w:r>
        <w:rPr>
          <w:rFonts w:cs="Arial"/>
        </w:rPr>
        <w:t xml:space="preserve"> (the NDIS Act).</w:t>
      </w:r>
    </w:p>
    <w:p w14:paraId="73951984" w14:textId="77777777" w:rsidR="007065CA" w:rsidRDefault="007065CA" w:rsidP="00CA3465">
      <w:pPr>
        <w:pStyle w:val="ListParagraph"/>
        <w:ind w:left="360"/>
        <w:rPr>
          <w:rFonts w:cs="Arial"/>
        </w:rPr>
      </w:pPr>
    </w:p>
    <w:p w14:paraId="3A00C853" w14:textId="77777777" w:rsidR="008A4F49" w:rsidRPr="00CC480B" w:rsidRDefault="008A4F49" w:rsidP="00CA3465">
      <w:pPr>
        <w:pStyle w:val="ListParagraph"/>
        <w:numPr>
          <w:ilvl w:val="0"/>
          <w:numId w:val="30"/>
        </w:numPr>
        <w:rPr>
          <w:rFonts w:cs="Arial"/>
        </w:rPr>
      </w:pPr>
      <w:r w:rsidRPr="00CC480B">
        <w:rPr>
          <w:rFonts w:cs="Arial"/>
        </w:rPr>
        <w:t xml:space="preserve"> The NDIS</w:t>
      </w:r>
      <w:r w:rsidR="007065CA">
        <w:rPr>
          <w:rFonts w:cs="Arial"/>
        </w:rPr>
        <w:t xml:space="preserve"> will</w:t>
      </w:r>
      <w:r w:rsidRPr="00CC480B">
        <w:rPr>
          <w:rFonts w:cs="Arial"/>
        </w:rPr>
        <w:t>:</w:t>
      </w:r>
    </w:p>
    <w:p w14:paraId="4B11FD3B" w14:textId="77777777" w:rsidR="00574585" w:rsidRPr="008A4F49" w:rsidRDefault="00184426" w:rsidP="00CA3465">
      <w:pPr>
        <w:pStyle w:val="ListParagraph"/>
        <w:numPr>
          <w:ilvl w:val="1"/>
          <w:numId w:val="30"/>
        </w:numPr>
      </w:pPr>
      <w:r>
        <w:t>p</w:t>
      </w:r>
      <w:r w:rsidR="00574585" w:rsidRPr="008A4F49">
        <w:t>rovid</w:t>
      </w:r>
      <w:r w:rsidR="007065CA">
        <w:t>e</w:t>
      </w:r>
      <w:r w:rsidR="008A4F49">
        <w:t xml:space="preserve"> all eligible Australian residents with</w:t>
      </w:r>
      <w:r w:rsidR="00574585" w:rsidRPr="008A4F49">
        <w:t xml:space="preserve"> independence </w:t>
      </w:r>
      <w:r w:rsidR="008A4F49">
        <w:t>through</w:t>
      </w:r>
      <w:r w:rsidR="00574585" w:rsidRPr="008A4F49">
        <w:t xml:space="preserve"> </w:t>
      </w:r>
      <w:r w:rsidR="008A4F49">
        <w:rPr>
          <w:rFonts w:cs="Arial"/>
        </w:rPr>
        <w:t xml:space="preserve">access to </w:t>
      </w:r>
      <w:r w:rsidR="00A20B65">
        <w:rPr>
          <w:rFonts w:cs="Arial"/>
        </w:rPr>
        <w:t>a </w:t>
      </w:r>
      <w:r w:rsidR="008A4F49">
        <w:rPr>
          <w:rFonts w:cs="Arial"/>
        </w:rPr>
        <w:t xml:space="preserve">scheme based on insurance principles that guarantees lifetime coverage for participants for the costs of reasonable and necessary care and supports, </w:t>
      </w:r>
      <w:r w:rsidR="00574585" w:rsidRPr="008A4F49">
        <w:t>to</w:t>
      </w:r>
      <w:r w:rsidR="00551D85">
        <w:t> </w:t>
      </w:r>
      <w:r w:rsidR="00574585" w:rsidRPr="008A4F49">
        <w:t>enhance their so</w:t>
      </w:r>
      <w:r w:rsidR="00C76630">
        <w:t>cial and economic participation;</w:t>
      </w:r>
    </w:p>
    <w:p w14:paraId="0C2C9B8D" w14:textId="77777777" w:rsidR="008A4F49" w:rsidRDefault="00184426" w:rsidP="00CA3465">
      <w:pPr>
        <w:pStyle w:val="ListParagraph"/>
        <w:numPr>
          <w:ilvl w:val="1"/>
          <w:numId w:val="30"/>
        </w:numPr>
        <w:spacing w:after="120"/>
        <w:rPr>
          <w:rFonts w:cs="Arial"/>
        </w:rPr>
      </w:pPr>
      <w:r>
        <w:rPr>
          <w:rFonts w:cs="Arial"/>
        </w:rPr>
        <w:t>e</w:t>
      </w:r>
      <w:r w:rsidR="008A4F49">
        <w:rPr>
          <w:rFonts w:cs="Arial"/>
        </w:rPr>
        <w:t>nabl</w:t>
      </w:r>
      <w:r w:rsidR="007065CA">
        <w:rPr>
          <w:rFonts w:cs="Arial"/>
        </w:rPr>
        <w:t>e</w:t>
      </w:r>
      <w:r w:rsidR="008A4F49">
        <w:rPr>
          <w:rFonts w:cs="Arial"/>
        </w:rPr>
        <w:t xml:space="preserve"> people with disability to exercise choice and control in the pursuit of their goals and the planning and delivery of their supports;</w:t>
      </w:r>
    </w:p>
    <w:p w14:paraId="26581EE8" w14:textId="77777777" w:rsidR="008A4F49" w:rsidRDefault="00184426" w:rsidP="00CA3465">
      <w:pPr>
        <w:pStyle w:val="ListParagraph"/>
        <w:numPr>
          <w:ilvl w:val="1"/>
          <w:numId w:val="30"/>
        </w:numPr>
        <w:spacing w:after="120"/>
        <w:rPr>
          <w:rFonts w:cs="Arial"/>
        </w:rPr>
      </w:pPr>
      <w:r>
        <w:rPr>
          <w:rFonts w:cs="Arial"/>
        </w:rPr>
        <w:t>p</w:t>
      </w:r>
      <w:r w:rsidR="008A4F49">
        <w:rPr>
          <w:rFonts w:cs="Arial"/>
        </w:rPr>
        <w:t>rovid</w:t>
      </w:r>
      <w:r w:rsidR="007065CA">
        <w:rPr>
          <w:rFonts w:cs="Arial"/>
        </w:rPr>
        <w:t>e</w:t>
      </w:r>
      <w:r w:rsidR="008A4F49">
        <w:rPr>
          <w:rFonts w:cs="Arial"/>
        </w:rPr>
        <w:t xml:space="preserve"> an individualised approach to supporting people with disability based on a market approach;</w:t>
      </w:r>
    </w:p>
    <w:p w14:paraId="1DA663FA" w14:textId="77777777" w:rsidR="008A4F49" w:rsidRDefault="00184426" w:rsidP="00CA3465">
      <w:pPr>
        <w:pStyle w:val="ListParagraph"/>
        <w:numPr>
          <w:ilvl w:val="1"/>
          <w:numId w:val="30"/>
        </w:numPr>
        <w:spacing w:after="120"/>
        <w:rPr>
          <w:rFonts w:cs="Arial"/>
        </w:rPr>
      </w:pPr>
      <w:r>
        <w:rPr>
          <w:rFonts w:cs="Arial"/>
        </w:rPr>
        <w:t>p</w:t>
      </w:r>
      <w:r w:rsidR="007065CA">
        <w:rPr>
          <w:rFonts w:cs="Arial"/>
        </w:rPr>
        <w:t xml:space="preserve">rovide safe and high quality </w:t>
      </w:r>
      <w:r w:rsidR="007065CA" w:rsidRPr="00CE68AA">
        <w:rPr>
          <w:rFonts w:cs="Arial"/>
        </w:rPr>
        <w:t>supports</w:t>
      </w:r>
      <w:r w:rsidR="00111A02" w:rsidRPr="00CE68AA">
        <w:rPr>
          <w:rFonts w:cs="Arial"/>
        </w:rPr>
        <w:t xml:space="preserve"> to participants</w:t>
      </w:r>
      <w:r w:rsidR="007065CA" w:rsidRPr="00CE68AA">
        <w:rPr>
          <w:rFonts w:cs="Arial"/>
        </w:rPr>
        <w:t xml:space="preserve"> through</w:t>
      </w:r>
      <w:r w:rsidR="007065CA">
        <w:rPr>
          <w:rFonts w:cs="Arial"/>
        </w:rPr>
        <w:t xml:space="preserve"> national q</w:t>
      </w:r>
      <w:r w:rsidR="008A4F49" w:rsidRPr="008A4F49">
        <w:rPr>
          <w:rFonts w:cs="Arial"/>
        </w:rPr>
        <w:t xml:space="preserve">uality and safeguarding and market oversight arrangements; and </w:t>
      </w:r>
    </w:p>
    <w:p w14:paraId="1356426B" w14:textId="77777777" w:rsidR="00CC480B" w:rsidRDefault="00184426" w:rsidP="00CA3465">
      <w:pPr>
        <w:pStyle w:val="ListParagraph"/>
        <w:numPr>
          <w:ilvl w:val="1"/>
          <w:numId w:val="30"/>
        </w:numPr>
        <w:spacing w:after="120"/>
        <w:rPr>
          <w:rFonts w:cs="Arial"/>
        </w:rPr>
      </w:pPr>
      <w:r>
        <w:rPr>
          <w:rFonts w:cs="Arial"/>
        </w:rPr>
        <w:t>g</w:t>
      </w:r>
      <w:r w:rsidR="00433978">
        <w:rPr>
          <w:rFonts w:cs="Arial"/>
        </w:rPr>
        <w:t xml:space="preserve">uarantee a sustainable funding model for the provision of disability supports to participants into the future. </w:t>
      </w:r>
    </w:p>
    <w:p w14:paraId="6F3EB91E" w14:textId="77777777" w:rsidR="002D62E1" w:rsidRDefault="002D62E1" w:rsidP="00CA3465">
      <w:pPr>
        <w:pStyle w:val="ListParagraph"/>
        <w:spacing w:after="120"/>
        <w:ind w:left="1080"/>
        <w:rPr>
          <w:rFonts w:cs="Arial"/>
        </w:rPr>
      </w:pPr>
    </w:p>
    <w:p w14:paraId="5450A138" w14:textId="77777777" w:rsidR="008A4F49" w:rsidRPr="00CC480B" w:rsidRDefault="00574585" w:rsidP="00CA3465">
      <w:pPr>
        <w:pStyle w:val="ListParagraph"/>
        <w:numPr>
          <w:ilvl w:val="0"/>
          <w:numId w:val="30"/>
        </w:numPr>
        <w:spacing w:after="120"/>
        <w:rPr>
          <w:rFonts w:cs="Arial"/>
        </w:rPr>
      </w:pPr>
      <w:r w:rsidRPr="00CC480B">
        <w:rPr>
          <w:rFonts w:cs="Arial"/>
        </w:rPr>
        <w:t xml:space="preserve">This Agreement outlines the roles and responsibilities of the </w:t>
      </w:r>
      <w:r w:rsidR="003C0148" w:rsidRPr="00CC480B">
        <w:rPr>
          <w:rFonts w:cs="Arial"/>
        </w:rPr>
        <w:t>Commonwealth</w:t>
      </w:r>
      <w:r w:rsidR="00B93636" w:rsidRPr="00CC480B">
        <w:rPr>
          <w:rFonts w:cs="Arial"/>
        </w:rPr>
        <w:t xml:space="preserve"> </w:t>
      </w:r>
      <w:r w:rsidRPr="00CC480B">
        <w:rPr>
          <w:rFonts w:cs="Arial"/>
        </w:rPr>
        <w:t xml:space="preserve">and </w:t>
      </w:r>
      <w:r w:rsidR="00EE5362">
        <w:rPr>
          <w:rFonts w:cs="Arial"/>
        </w:rPr>
        <w:t xml:space="preserve">the </w:t>
      </w:r>
      <w:r w:rsidR="00814CC8">
        <w:rPr>
          <w:rFonts w:cs="Arial"/>
        </w:rPr>
        <w:t>Northern Territory</w:t>
      </w:r>
      <w:r w:rsidR="00653316" w:rsidRPr="00CC480B">
        <w:rPr>
          <w:rFonts w:cs="Arial"/>
        </w:rPr>
        <w:t xml:space="preserve"> </w:t>
      </w:r>
      <w:r w:rsidRPr="00CC480B">
        <w:rPr>
          <w:rFonts w:cs="Arial"/>
        </w:rPr>
        <w:t xml:space="preserve">in relation to </w:t>
      </w:r>
      <w:r w:rsidR="007065CA">
        <w:rPr>
          <w:rFonts w:cs="Arial"/>
        </w:rPr>
        <w:t>governance,</w:t>
      </w:r>
      <w:r w:rsidR="007065CA" w:rsidRPr="00CC480B">
        <w:rPr>
          <w:rFonts w:cs="Arial"/>
        </w:rPr>
        <w:t xml:space="preserve"> </w:t>
      </w:r>
      <w:r w:rsidRPr="00CC480B">
        <w:rPr>
          <w:rFonts w:cs="Arial"/>
        </w:rPr>
        <w:t>policy, market</w:t>
      </w:r>
      <w:r w:rsidR="007065CA">
        <w:rPr>
          <w:rFonts w:cs="Arial"/>
        </w:rPr>
        <w:t xml:space="preserve"> development and oversight</w:t>
      </w:r>
      <w:r w:rsidRPr="00CC480B">
        <w:rPr>
          <w:rFonts w:cs="Arial"/>
        </w:rPr>
        <w:t xml:space="preserve"> and funding arrangements</w:t>
      </w:r>
      <w:r w:rsidR="00B20722" w:rsidRPr="00CC480B">
        <w:rPr>
          <w:rFonts w:cs="Arial"/>
        </w:rPr>
        <w:t xml:space="preserve"> for the NDIS</w:t>
      </w:r>
      <w:r w:rsidRPr="00CC480B">
        <w:rPr>
          <w:rFonts w:cs="Arial"/>
        </w:rPr>
        <w:t xml:space="preserve">. </w:t>
      </w:r>
    </w:p>
    <w:p w14:paraId="3445BBC9" w14:textId="77777777" w:rsidR="00E12C33" w:rsidRDefault="009C4BE8" w:rsidP="00CA3465">
      <w:pPr>
        <w:pStyle w:val="Heading1"/>
      </w:pPr>
      <w:r w:rsidRPr="0049224F">
        <w:t xml:space="preserve">Part </w:t>
      </w:r>
      <w:r w:rsidR="00574585">
        <w:t>2</w:t>
      </w:r>
      <w:r w:rsidR="00DD6E3F" w:rsidRPr="00C76630">
        <w:t xml:space="preserve"> – </w:t>
      </w:r>
      <w:r w:rsidR="00D56850">
        <w:t xml:space="preserve">Parties and Operation of the Agreement </w:t>
      </w:r>
    </w:p>
    <w:p w14:paraId="7241CAB5" w14:textId="77777777" w:rsidR="00D56850" w:rsidRDefault="00D56850" w:rsidP="00CA3465">
      <w:pPr>
        <w:pStyle w:val="ListParagraph"/>
        <w:numPr>
          <w:ilvl w:val="0"/>
          <w:numId w:val="2"/>
        </w:numPr>
        <w:spacing w:after="0"/>
        <w:rPr>
          <w:rFonts w:cs="Arial"/>
        </w:rPr>
      </w:pPr>
      <w:r w:rsidRPr="00F12352">
        <w:rPr>
          <w:rFonts w:cs="Arial"/>
        </w:rPr>
        <w:t xml:space="preserve">The Parties to this Agreement are the Commonwealth </w:t>
      </w:r>
      <w:r>
        <w:rPr>
          <w:rFonts w:cs="Arial"/>
        </w:rPr>
        <w:t xml:space="preserve">and </w:t>
      </w:r>
      <w:r w:rsidR="00F04D8F">
        <w:rPr>
          <w:rFonts w:cs="Arial"/>
        </w:rPr>
        <w:t xml:space="preserve">the </w:t>
      </w:r>
      <w:r w:rsidR="00814CC8">
        <w:rPr>
          <w:rFonts w:cs="Arial"/>
        </w:rPr>
        <w:t>Northern Territory</w:t>
      </w:r>
      <w:r w:rsidRPr="00F12352">
        <w:rPr>
          <w:rFonts w:cs="Arial"/>
        </w:rPr>
        <w:t>.</w:t>
      </w:r>
    </w:p>
    <w:p w14:paraId="610A86E6" w14:textId="77777777" w:rsidR="00D56850" w:rsidRDefault="00D56850" w:rsidP="00CA3465">
      <w:pPr>
        <w:pStyle w:val="ListParagraph"/>
        <w:spacing w:after="120"/>
        <w:rPr>
          <w:rFonts w:cs="Arial"/>
        </w:rPr>
      </w:pPr>
    </w:p>
    <w:p w14:paraId="6BE61D36" w14:textId="77777777" w:rsidR="00867E08" w:rsidRDefault="00867E08" w:rsidP="00CA3465">
      <w:pPr>
        <w:pStyle w:val="ListParagraph"/>
        <w:numPr>
          <w:ilvl w:val="0"/>
          <w:numId w:val="2"/>
        </w:numPr>
        <w:spacing w:after="120"/>
        <w:rPr>
          <w:rFonts w:cs="Arial"/>
        </w:rPr>
      </w:pPr>
      <w:r>
        <w:rPr>
          <w:rFonts w:cs="Arial"/>
        </w:rPr>
        <w:t xml:space="preserve">This Agreement will commence on 1 July </w:t>
      </w:r>
      <w:r w:rsidR="00814CC8">
        <w:rPr>
          <w:rFonts w:cs="Arial"/>
        </w:rPr>
        <w:t>2019</w:t>
      </w:r>
      <w:r>
        <w:rPr>
          <w:rFonts w:cs="Arial"/>
        </w:rPr>
        <w:t>.</w:t>
      </w:r>
    </w:p>
    <w:p w14:paraId="75FBA3E3" w14:textId="77777777" w:rsidR="00867E08" w:rsidRPr="00867E08" w:rsidRDefault="00867E08" w:rsidP="00CA3465">
      <w:pPr>
        <w:pStyle w:val="ListParagraph"/>
        <w:rPr>
          <w:rFonts w:cs="Arial"/>
        </w:rPr>
      </w:pPr>
    </w:p>
    <w:p w14:paraId="51CB44A8" w14:textId="77777777" w:rsidR="009C4BE8" w:rsidRPr="0049224F" w:rsidRDefault="009C4BE8" w:rsidP="00CA3465">
      <w:pPr>
        <w:pStyle w:val="ListParagraph"/>
        <w:numPr>
          <w:ilvl w:val="0"/>
          <w:numId w:val="2"/>
        </w:numPr>
        <w:spacing w:after="120"/>
        <w:rPr>
          <w:rFonts w:cs="Arial"/>
        </w:rPr>
      </w:pPr>
      <w:r w:rsidRPr="0049224F">
        <w:rPr>
          <w:rFonts w:cs="Arial"/>
        </w:rPr>
        <w:t>This Agreement:</w:t>
      </w:r>
    </w:p>
    <w:p w14:paraId="7E15D158" w14:textId="77777777" w:rsidR="009C4BE8" w:rsidRDefault="00184426" w:rsidP="00CA3465">
      <w:pPr>
        <w:pStyle w:val="ListParagraph"/>
        <w:numPr>
          <w:ilvl w:val="1"/>
          <w:numId w:val="2"/>
        </w:numPr>
        <w:spacing w:after="120"/>
        <w:rPr>
          <w:rFonts w:cs="Arial"/>
        </w:rPr>
      </w:pPr>
      <w:r>
        <w:rPr>
          <w:rFonts w:cs="Arial"/>
        </w:rPr>
        <w:t>b</w:t>
      </w:r>
      <w:r w:rsidR="009C4BE8" w:rsidRPr="0049224F">
        <w:rPr>
          <w:rFonts w:cs="Arial"/>
        </w:rPr>
        <w:t>uilds on the experiences of trial and transition</w:t>
      </w:r>
      <w:r w:rsidR="00686631">
        <w:rPr>
          <w:rFonts w:cs="Arial"/>
        </w:rPr>
        <w:t xml:space="preserve"> in </w:t>
      </w:r>
      <w:r w:rsidR="00814CC8">
        <w:rPr>
          <w:rFonts w:cs="Arial"/>
        </w:rPr>
        <w:t>the Northern Territory</w:t>
      </w:r>
      <w:r w:rsidR="00686631">
        <w:rPr>
          <w:rFonts w:cs="Arial"/>
        </w:rPr>
        <w:t xml:space="preserve"> and</w:t>
      </w:r>
      <w:r w:rsidR="000228DE">
        <w:rPr>
          <w:rFonts w:cs="Arial"/>
        </w:rPr>
        <w:t xml:space="preserve"> </w:t>
      </w:r>
      <w:r w:rsidR="003F18C0">
        <w:rPr>
          <w:rFonts w:cs="Arial"/>
        </w:rPr>
        <w:t>nationally</w:t>
      </w:r>
      <w:r w:rsidR="00A748E3">
        <w:rPr>
          <w:rFonts w:cs="Arial"/>
        </w:rPr>
        <w:t>, including in relation to remote service delivery</w:t>
      </w:r>
      <w:r w:rsidR="00ED5840">
        <w:rPr>
          <w:rFonts w:cs="Arial"/>
        </w:rPr>
        <w:t xml:space="preserve"> under</w:t>
      </w:r>
      <w:r w:rsidR="00A748E3">
        <w:rPr>
          <w:rFonts w:cs="Arial"/>
        </w:rPr>
        <w:t xml:space="preserve"> the NDIS</w:t>
      </w:r>
      <w:r w:rsidR="00730A2F">
        <w:rPr>
          <w:rFonts w:cs="Arial"/>
        </w:rPr>
        <w:t>;</w:t>
      </w:r>
    </w:p>
    <w:p w14:paraId="260D27E3" w14:textId="77777777" w:rsidR="009C4BE8" w:rsidRPr="0049224F" w:rsidRDefault="00184426" w:rsidP="00CA3465">
      <w:pPr>
        <w:pStyle w:val="ListParagraph"/>
        <w:numPr>
          <w:ilvl w:val="1"/>
          <w:numId w:val="2"/>
        </w:numPr>
        <w:spacing w:after="120"/>
        <w:rPr>
          <w:rFonts w:cs="Arial"/>
        </w:rPr>
      </w:pPr>
      <w:r>
        <w:rPr>
          <w:rFonts w:cs="Arial"/>
        </w:rPr>
        <w:t>o</w:t>
      </w:r>
      <w:r w:rsidR="009C4BE8" w:rsidRPr="0049224F">
        <w:rPr>
          <w:rFonts w:cs="Arial"/>
        </w:rPr>
        <w:t>utlines the</w:t>
      </w:r>
      <w:r w:rsidR="00686631">
        <w:rPr>
          <w:rFonts w:cs="Arial"/>
        </w:rPr>
        <w:t xml:space="preserve"> ways the</w:t>
      </w:r>
      <w:r w:rsidR="009C4BE8" w:rsidRPr="0049224F">
        <w:rPr>
          <w:rFonts w:cs="Arial"/>
        </w:rPr>
        <w:t xml:space="preserve"> Commonwealth and </w:t>
      </w:r>
      <w:r w:rsidR="00F04D8F">
        <w:rPr>
          <w:rFonts w:cs="Arial"/>
        </w:rPr>
        <w:t xml:space="preserve">the </w:t>
      </w:r>
      <w:r w:rsidR="00814CC8">
        <w:rPr>
          <w:rFonts w:cs="Arial"/>
        </w:rPr>
        <w:t>Northern Territory</w:t>
      </w:r>
      <w:r w:rsidR="009C4BE8" w:rsidRPr="0049224F">
        <w:rPr>
          <w:rFonts w:cs="Arial"/>
        </w:rPr>
        <w:t xml:space="preserve"> will work together </w:t>
      </w:r>
      <w:r w:rsidR="00686631">
        <w:rPr>
          <w:rFonts w:cs="Arial"/>
        </w:rPr>
        <w:t xml:space="preserve">on NDIS governance, funding and </w:t>
      </w:r>
      <w:r w:rsidR="009C4BE8" w:rsidRPr="0049224F">
        <w:rPr>
          <w:rFonts w:cs="Arial"/>
        </w:rPr>
        <w:t>related policy matters</w:t>
      </w:r>
      <w:r w:rsidR="00D56850">
        <w:rPr>
          <w:rFonts w:cs="Arial"/>
        </w:rPr>
        <w:t>;</w:t>
      </w:r>
      <w:r w:rsidR="009C4BE8" w:rsidRPr="0049224F">
        <w:rPr>
          <w:rFonts w:cs="Arial"/>
        </w:rPr>
        <w:t xml:space="preserve"> </w:t>
      </w:r>
    </w:p>
    <w:p w14:paraId="61C00050" w14:textId="77777777" w:rsidR="00896AC1" w:rsidRPr="00AF352B" w:rsidRDefault="00184426" w:rsidP="00CA3465">
      <w:pPr>
        <w:pStyle w:val="ListParagraph"/>
        <w:numPr>
          <w:ilvl w:val="1"/>
          <w:numId w:val="2"/>
        </w:numPr>
        <w:spacing w:after="120"/>
        <w:rPr>
          <w:rFonts w:cs="Arial"/>
        </w:rPr>
      </w:pPr>
      <w:r w:rsidRPr="00AF352B">
        <w:lastRenderedPageBreak/>
        <w:t>s</w:t>
      </w:r>
      <w:r w:rsidR="00896AC1" w:rsidRPr="00AF352B">
        <w:t xml:space="preserve">upersedes the NDIS Heads of Agreement and the Bilateral Agreement </w:t>
      </w:r>
      <w:r w:rsidR="005C4B35" w:rsidRPr="00AF352B">
        <w:t xml:space="preserve">for Transition to the NDIS </w:t>
      </w:r>
      <w:r w:rsidR="00896AC1" w:rsidRPr="00AF352B">
        <w:t xml:space="preserve">between the Commonwealth and </w:t>
      </w:r>
      <w:r w:rsidR="00F04D8F">
        <w:t xml:space="preserve">the </w:t>
      </w:r>
      <w:r w:rsidR="00814CC8">
        <w:t>Northern Territory</w:t>
      </w:r>
      <w:r w:rsidR="00D56850" w:rsidRPr="00AF352B">
        <w:t xml:space="preserve">; </w:t>
      </w:r>
    </w:p>
    <w:p w14:paraId="1DD8D687" w14:textId="77777777" w:rsidR="00C76630" w:rsidRPr="00AF352B" w:rsidRDefault="00184426" w:rsidP="00CA3465">
      <w:pPr>
        <w:pStyle w:val="ListParagraph"/>
        <w:numPr>
          <w:ilvl w:val="1"/>
          <w:numId w:val="2"/>
        </w:numPr>
        <w:spacing w:after="120"/>
        <w:rPr>
          <w:rFonts w:cs="Arial"/>
        </w:rPr>
      </w:pPr>
      <w:r w:rsidRPr="00AF352B">
        <w:rPr>
          <w:rFonts w:cs="Arial"/>
        </w:rPr>
        <w:t>m</w:t>
      </w:r>
      <w:r w:rsidR="009C4BE8" w:rsidRPr="00AF352B">
        <w:rPr>
          <w:rFonts w:cs="Arial"/>
        </w:rPr>
        <w:t xml:space="preserve">ay be amended, according to the process set out in </w:t>
      </w:r>
      <w:r w:rsidR="00760049" w:rsidRPr="00472AE8">
        <w:rPr>
          <w:rFonts w:cs="Arial"/>
        </w:rPr>
        <w:t xml:space="preserve">Part </w:t>
      </w:r>
      <w:r w:rsidR="008D4209" w:rsidRPr="00472AE8">
        <w:rPr>
          <w:rFonts w:cs="Arial"/>
        </w:rPr>
        <w:t>10</w:t>
      </w:r>
      <w:r w:rsidR="00686631">
        <w:rPr>
          <w:rFonts w:cs="Arial"/>
        </w:rPr>
        <w:t>; and</w:t>
      </w:r>
    </w:p>
    <w:p w14:paraId="22AACE3D" w14:textId="77777777" w:rsidR="00686631" w:rsidRPr="00AF352B" w:rsidRDefault="00686631" w:rsidP="00686631">
      <w:pPr>
        <w:pStyle w:val="ListParagraph"/>
        <w:numPr>
          <w:ilvl w:val="1"/>
          <w:numId w:val="2"/>
        </w:numPr>
        <w:spacing w:after="120"/>
        <w:rPr>
          <w:rFonts w:cs="Arial"/>
        </w:rPr>
      </w:pPr>
      <w:r>
        <w:rPr>
          <w:rFonts w:cs="Arial"/>
        </w:rPr>
        <w:t>e</w:t>
      </w:r>
      <w:r w:rsidRPr="00536395">
        <w:rPr>
          <w:rFonts w:cs="Arial"/>
        </w:rPr>
        <w:t>xists until such time as it is rev</w:t>
      </w:r>
      <w:r>
        <w:rPr>
          <w:rFonts w:cs="Arial"/>
        </w:rPr>
        <w:t xml:space="preserve">oked or </w:t>
      </w:r>
      <w:r w:rsidRPr="00AF352B">
        <w:rPr>
          <w:rFonts w:cs="Arial"/>
        </w:rPr>
        <w:t>replaced by a decision of the Parties</w:t>
      </w:r>
      <w:r>
        <w:rPr>
          <w:rFonts w:cs="Arial"/>
        </w:rPr>
        <w:t>.</w:t>
      </w:r>
    </w:p>
    <w:p w14:paraId="0DB6C1CC" w14:textId="77777777" w:rsidR="007065CA" w:rsidRDefault="007065CA" w:rsidP="00CA3465">
      <w:pPr>
        <w:pStyle w:val="ListParagraph"/>
        <w:spacing w:after="120"/>
        <w:ind w:left="360"/>
        <w:rPr>
          <w:rFonts w:cs="Arial"/>
        </w:rPr>
      </w:pPr>
    </w:p>
    <w:p w14:paraId="37355519" w14:textId="77777777" w:rsidR="009C4BE8" w:rsidRPr="00D56850" w:rsidRDefault="00D56850" w:rsidP="00CA3465">
      <w:pPr>
        <w:pStyle w:val="ListParagraph"/>
        <w:numPr>
          <w:ilvl w:val="0"/>
          <w:numId w:val="2"/>
        </w:numPr>
        <w:spacing w:after="120"/>
        <w:rPr>
          <w:rFonts w:cs="Arial"/>
        </w:rPr>
      </w:pPr>
      <w:r w:rsidRPr="00D56850">
        <w:rPr>
          <w:rFonts w:cs="Arial"/>
        </w:rPr>
        <w:t>This Agreement i</w:t>
      </w:r>
      <w:r w:rsidR="009C4BE8" w:rsidRPr="00D56850">
        <w:rPr>
          <w:rFonts w:cs="Arial"/>
        </w:rPr>
        <w:t>s interoperable with:</w:t>
      </w:r>
    </w:p>
    <w:p w14:paraId="140E7D72" w14:textId="77777777" w:rsidR="009C4BE8" w:rsidRPr="0049224F" w:rsidRDefault="00184426" w:rsidP="00CA3465">
      <w:pPr>
        <w:pStyle w:val="ListParagraph"/>
        <w:numPr>
          <w:ilvl w:val="1"/>
          <w:numId w:val="2"/>
        </w:numPr>
        <w:spacing w:after="120"/>
        <w:rPr>
          <w:rFonts w:cs="Arial"/>
        </w:rPr>
      </w:pPr>
      <w:r>
        <w:rPr>
          <w:rFonts w:cs="Arial"/>
        </w:rPr>
        <w:t>th</w:t>
      </w:r>
      <w:r w:rsidR="009C4BE8" w:rsidRPr="0049224F">
        <w:rPr>
          <w:rFonts w:cs="Arial"/>
        </w:rPr>
        <w:t>e NDIS Act</w:t>
      </w:r>
      <w:r w:rsidR="009C4BE8">
        <w:rPr>
          <w:rFonts w:cs="Arial"/>
        </w:rPr>
        <w:t xml:space="preserve"> </w:t>
      </w:r>
      <w:r w:rsidR="009C4BE8" w:rsidRPr="0049224F">
        <w:rPr>
          <w:rFonts w:cs="Arial"/>
        </w:rPr>
        <w:t>and its associated Rules</w:t>
      </w:r>
      <w:r w:rsidR="00623CF5">
        <w:rPr>
          <w:rFonts w:cs="Arial"/>
        </w:rPr>
        <w:t>;</w:t>
      </w:r>
    </w:p>
    <w:p w14:paraId="0AEF3E55" w14:textId="77777777" w:rsidR="009C4BE8" w:rsidRPr="0049224F" w:rsidRDefault="00184426" w:rsidP="00CA3465">
      <w:pPr>
        <w:pStyle w:val="ListParagraph"/>
        <w:numPr>
          <w:ilvl w:val="1"/>
          <w:numId w:val="2"/>
        </w:numPr>
        <w:spacing w:after="120"/>
        <w:rPr>
          <w:rFonts w:cs="Arial"/>
        </w:rPr>
      </w:pPr>
      <w:r>
        <w:rPr>
          <w:rFonts w:cs="Arial"/>
        </w:rPr>
        <w:t>t</w:t>
      </w:r>
      <w:r w:rsidR="009C4BE8" w:rsidRPr="00CE203C">
        <w:rPr>
          <w:rFonts w:cs="Arial"/>
        </w:rPr>
        <w:t xml:space="preserve">he </w:t>
      </w:r>
      <w:r w:rsidR="009C4BE8" w:rsidRPr="00CE203C">
        <w:rPr>
          <w:rFonts w:cs="Arial"/>
          <w:i/>
        </w:rPr>
        <w:t xml:space="preserve">DisabilityCare Australia Fund Act 2013 </w:t>
      </w:r>
      <w:r w:rsidR="009C4BE8" w:rsidRPr="00CE203C">
        <w:rPr>
          <w:rFonts w:cs="Arial"/>
        </w:rPr>
        <w:t>(the DCAF Act);</w:t>
      </w:r>
    </w:p>
    <w:p w14:paraId="1736F409" w14:textId="77777777" w:rsidR="00256FBB" w:rsidRDefault="00184426" w:rsidP="00CA3465">
      <w:pPr>
        <w:pStyle w:val="ListParagraph"/>
        <w:numPr>
          <w:ilvl w:val="1"/>
          <w:numId w:val="2"/>
        </w:numPr>
        <w:spacing w:after="120"/>
        <w:rPr>
          <w:rFonts w:cs="Arial"/>
        </w:rPr>
      </w:pPr>
      <w:r>
        <w:rPr>
          <w:rFonts w:cs="Arial"/>
        </w:rPr>
        <w:t>t</w:t>
      </w:r>
      <w:r w:rsidR="009C4BE8">
        <w:rPr>
          <w:rFonts w:cs="Arial"/>
        </w:rPr>
        <w:t xml:space="preserve">he National Disability Strategy </w:t>
      </w:r>
      <w:r w:rsidR="00802CD0">
        <w:rPr>
          <w:rFonts w:cs="Arial"/>
        </w:rPr>
        <w:t>2010-2020</w:t>
      </w:r>
      <w:r w:rsidR="00623CF5">
        <w:rPr>
          <w:rFonts w:cs="Arial"/>
        </w:rPr>
        <w:t>;</w:t>
      </w:r>
      <w:r w:rsidR="00256FBB" w:rsidRPr="00256FBB">
        <w:rPr>
          <w:rFonts w:cs="Arial"/>
        </w:rPr>
        <w:t xml:space="preserve"> </w:t>
      </w:r>
    </w:p>
    <w:p w14:paraId="323CB6BE" w14:textId="77777777" w:rsidR="009C4BE8" w:rsidRDefault="00256FBB" w:rsidP="00CA3465">
      <w:pPr>
        <w:pStyle w:val="ListParagraph"/>
        <w:numPr>
          <w:ilvl w:val="1"/>
          <w:numId w:val="2"/>
        </w:numPr>
        <w:spacing w:after="120"/>
        <w:rPr>
          <w:rFonts w:cs="Arial"/>
        </w:rPr>
      </w:pPr>
      <w:r w:rsidRPr="00256FBB">
        <w:rPr>
          <w:rFonts w:cs="Arial"/>
        </w:rPr>
        <w:t xml:space="preserve">the ‘Principles to Determine the Responsibilities of the NDIS and other Service Systems – </w:t>
      </w:r>
      <w:r w:rsidRPr="00C43335">
        <w:rPr>
          <w:rFonts w:cs="Arial"/>
        </w:rPr>
        <w:t>Applied Principles and Tables of Support (APTOS)’ agreed by the Council of Australian Governments (COAG) on 19 April 2013, updated on 27 November 2015</w:t>
      </w:r>
      <w:r>
        <w:rPr>
          <w:rFonts w:cs="Arial"/>
        </w:rPr>
        <w:t>;</w:t>
      </w:r>
    </w:p>
    <w:p w14:paraId="5E3B56B6" w14:textId="77777777" w:rsidR="009C4BE8" w:rsidRPr="0049224F" w:rsidRDefault="00184426" w:rsidP="00CA3465">
      <w:pPr>
        <w:pStyle w:val="ListParagraph"/>
        <w:numPr>
          <w:ilvl w:val="1"/>
          <w:numId w:val="2"/>
        </w:numPr>
        <w:spacing w:after="120"/>
        <w:rPr>
          <w:rFonts w:cs="Arial"/>
        </w:rPr>
      </w:pPr>
      <w:r>
        <w:rPr>
          <w:rFonts w:cs="Arial"/>
        </w:rPr>
        <w:t>a</w:t>
      </w:r>
      <w:r w:rsidR="00B93636">
        <w:rPr>
          <w:rFonts w:cs="Arial"/>
        </w:rPr>
        <w:t xml:space="preserve">ny </w:t>
      </w:r>
      <w:r w:rsidR="009C4BE8" w:rsidRPr="00802CD0">
        <w:rPr>
          <w:rFonts w:cs="Arial"/>
        </w:rPr>
        <w:t xml:space="preserve">National Partnership Agreements between the Commonwealth and </w:t>
      </w:r>
      <w:r w:rsidR="00F04D8F">
        <w:rPr>
          <w:rFonts w:cs="Arial"/>
        </w:rPr>
        <w:t xml:space="preserve">the </w:t>
      </w:r>
      <w:r w:rsidR="00814CC8">
        <w:rPr>
          <w:rFonts w:cs="Arial"/>
        </w:rPr>
        <w:t>Northern</w:t>
      </w:r>
      <w:r w:rsidR="00730A2F">
        <w:rPr>
          <w:rFonts w:cs="Arial"/>
        </w:rPr>
        <w:t> </w:t>
      </w:r>
      <w:r w:rsidR="00814CC8">
        <w:rPr>
          <w:rFonts w:cs="Arial"/>
        </w:rPr>
        <w:t>Territory</w:t>
      </w:r>
      <w:r w:rsidR="009C4BE8" w:rsidRPr="00802CD0">
        <w:rPr>
          <w:rFonts w:cs="Arial"/>
        </w:rPr>
        <w:t xml:space="preserve"> which provides for payment from the DisabilityCare Australia Fund (DCAF)</w:t>
      </w:r>
      <w:r w:rsidR="00623CF5">
        <w:rPr>
          <w:rFonts w:cs="Arial"/>
        </w:rPr>
        <w:t>;</w:t>
      </w:r>
      <w:r w:rsidR="009C4BE8" w:rsidRPr="0049224F">
        <w:rPr>
          <w:rFonts w:cs="Arial"/>
          <w:b/>
        </w:rPr>
        <w:t xml:space="preserve"> </w:t>
      </w:r>
    </w:p>
    <w:p w14:paraId="257A6D18" w14:textId="77777777" w:rsidR="002B329F" w:rsidRDefault="00184426" w:rsidP="00CA3465">
      <w:pPr>
        <w:pStyle w:val="ListParagraph"/>
        <w:numPr>
          <w:ilvl w:val="1"/>
          <w:numId w:val="2"/>
        </w:numPr>
        <w:spacing w:after="120"/>
        <w:rPr>
          <w:rFonts w:cs="Arial"/>
        </w:rPr>
      </w:pPr>
      <w:r>
        <w:rPr>
          <w:rFonts w:cs="Arial"/>
        </w:rPr>
        <w:t>a</w:t>
      </w:r>
      <w:r w:rsidR="009C4BE8" w:rsidRPr="0049224F">
        <w:rPr>
          <w:rFonts w:cs="Arial"/>
        </w:rPr>
        <w:t>ny relevant Commonwealth legislation</w:t>
      </w:r>
      <w:r w:rsidR="00623CF5">
        <w:rPr>
          <w:rFonts w:cs="Arial"/>
        </w:rPr>
        <w:t>;</w:t>
      </w:r>
      <w:r w:rsidR="009C4BE8" w:rsidRPr="0049224F">
        <w:rPr>
          <w:rFonts w:cs="Arial"/>
        </w:rPr>
        <w:t xml:space="preserve"> </w:t>
      </w:r>
      <w:r w:rsidR="009C4BE8">
        <w:rPr>
          <w:rFonts w:cs="Arial"/>
        </w:rPr>
        <w:t>and</w:t>
      </w:r>
      <w:r w:rsidR="00BE3B75">
        <w:rPr>
          <w:rFonts w:cs="Arial"/>
        </w:rPr>
        <w:t xml:space="preserve"> </w:t>
      </w:r>
    </w:p>
    <w:p w14:paraId="64B7F78D" w14:textId="77777777" w:rsidR="009C4BE8" w:rsidRDefault="00184426" w:rsidP="00CA3465">
      <w:pPr>
        <w:pStyle w:val="ListParagraph"/>
        <w:numPr>
          <w:ilvl w:val="1"/>
          <w:numId w:val="2"/>
        </w:numPr>
        <w:spacing w:after="120"/>
        <w:rPr>
          <w:rFonts w:cs="Arial"/>
        </w:rPr>
      </w:pPr>
      <w:r>
        <w:rPr>
          <w:rFonts w:cs="Arial"/>
        </w:rPr>
        <w:t>a</w:t>
      </w:r>
      <w:r w:rsidR="009C4BE8" w:rsidRPr="00635556">
        <w:rPr>
          <w:rFonts w:cs="Arial"/>
        </w:rPr>
        <w:t xml:space="preserve">ny relevant international agreements, which may be ratified from time to time, including the United Nations </w:t>
      </w:r>
      <w:r w:rsidR="009C4BE8" w:rsidRPr="00635556">
        <w:rPr>
          <w:lang w:val="en"/>
        </w:rPr>
        <w:t xml:space="preserve">Convention on the Rights of Persons with Disabilities. </w:t>
      </w:r>
      <w:r w:rsidR="009C4BE8" w:rsidRPr="00635556">
        <w:rPr>
          <w:rFonts w:cs="Arial"/>
        </w:rPr>
        <w:t xml:space="preserve"> </w:t>
      </w:r>
    </w:p>
    <w:p w14:paraId="00A0C128" w14:textId="77777777" w:rsidR="006646C0" w:rsidRDefault="006646C0" w:rsidP="00CA3465">
      <w:pPr>
        <w:pStyle w:val="ListParagraph"/>
        <w:spacing w:after="120"/>
        <w:ind w:left="2160"/>
        <w:rPr>
          <w:rFonts w:cs="Arial"/>
        </w:rPr>
      </w:pPr>
    </w:p>
    <w:p w14:paraId="321EC258" w14:textId="77777777" w:rsidR="0043177F" w:rsidRDefault="0043177F" w:rsidP="004D3606">
      <w:pPr>
        <w:pStyle w:val="ListParagraph"/>
        <w:numPr>
          <w:ilvl w:val="0"/>
          <w:numId w:val="2"/>
        </w:numPr>
        <w:spacing w:after="120"/>
        <w:rPr>
          <w:rFonts w:cs="Arial"/>
        </w:rPr>
      </w:pPr>
      <w:r w:rsidRPr="009708E8">
        <w:rPr>
          <w:rFonts w:cs="Arial"/>
        </w:rPr>
        <w:t xml:space="preserve">This Agreement is also to be considered in conjunction with the following </w:t>
      </w:r>
      <w:r w:rsidR="00814CC8" w:rsidRPr="009708E8">
        <w:rPr>
          <w:rFonts w:cs="Arial"/>
        </w:rPr>
        <w:t>Northern</w:t>
      </w:r>
      <w:r w:rsidR="00470254">
        <w:rPr>
          <w:rFonts w:cs="Arial"/>
        </w:rPr>
        <w:t> </w:t>
      </w:r>
      <w:r w:rsidR="00814CC8" w:rsidRPr="009708E8">
        <w:rPr>
          <w:rFonts w:cs="Arial"/>
        </w:rPr>
        <w:t>Territory</w:t>
      </w:r>
      <w:r w:rsidRPr="009708E8">
        <w:rPr>
          <w:rFonts w:cs="Arial"/>
        </w:rPr>
        <w:t xml:space="preserve"> legislation</w:t>
      </w:r>
      <w:r w:rsidR="005D37CD" w:rsidRPr="009708E8">
        <w:rPr>
          <w:rFonts w:cs="Arial"/>
        </w:rPr>
        <w:t xml:space="preserve">, and any relevant </w:t>
      </w:r>
      <w:r w:rsidR="00814CC8" w:rsidRPr="009708E8">
        <w:rPr>
          <w:rFonts w:cs="Arial"/>
        </w:rPr>
        <w:t>Northern Territory</w:t>
      </w:r>
      <w:r w:rsidR="005D37CD" w:rsidRPr="009708E8">
        <w:rPr>
          <w:rFonts w:cs="Arial"/>
        </w:rPr>
        <w:t xml:space="preserve"> legislation</w:t>
      </w:r>
      <w:r w:rsidRPr="009708E8">
        <w:rPr>
          <w:rFonts w:cs="Arial"/>
        </w:rPr>
        <w:t>:</w:t>
      </w:r>
    </w:p>
    <w:p w14:paraId="61128741" w14:textId="77777777" w:rsidR="00EB715D" w:rsidRPr="00C5596F" w:rsidRDefault="00EB715D" w:rsidP="00EB715D">
      <w:pPr>
        <w:pStyle w:val="ListParagraph"/>
        <w:numPr>
          <w:ilvl w:val="1"/>
          <w:numId w:val="2"/>
        </w:numPr>
        <w:spacing w:after="240"/>
        <w:rPr>
          <w:rFonts w:cs="Calibri"/>
          <w:i/>
        </w:rPr>
      </w:pPr>
      <w:r w:rsidRPr="00C5596F">
        <w:rPr>
          <w:i/>
          <w:szCs w:val="20"/>
        </w:rPr>
        <w:t>Information</w:t>
      </w:r>
      <w:r w:rsidRPr="00C5596F">
        <w:rPr>
          <w:rFonts w:cs="Calibri"/>
          <w:i/>
        </w:rPr>
        <w:t xml:space="preserve"> Act;</w:t>
      </w:r>
    </w:p>
    <w:p w14:paraId="1EDBB36D"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Disability Services Act; </w:t>
      </w:r>
    </w:p>
    <w:p w14:paraId="6D7F207B"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Workers Rehabilitation and Compensation Act; </w:t>
      </w:r>
    </w:p>
    <w:p w14:paraId="410DFE41"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Domestic and Family Violence Act; </w:t>
      </w:r>
    </w:p>
    <w:p w14:paraId="50DFC8EC"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Care and Protection of Children Act; </w:t>
      </w:r>
    </w:p>
    <w:p w14:paraId="342BE040"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Anti-Discrimination Act; </w:t>
      </w:r>
    </w:p>
    <w:p w14:paraId="1246BAEA"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Guardianship of Adults Act; </w:t>
      </w:r>
    </w:p>
    <w:p w14:paraId="3E7D574F"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Mental Health and Related Services Act; </w:t>
      </w:r>
    </w:p>
    <w:p w14:paraId="698B434B"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Criminal Code Act; </w:t>
      </w:r>
    </w:p>
    <w:p w14:paraId="1EA18D08"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Carers Recognition Act; </w:t>
      </w:r>
    </w:p>
    <w:p w14:paraId="36AC3E41"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Education Act; </w:t>
      </w:r>
    </w:p>
    <w:p w14:paraId="08DD0EFF"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Health and Community Services Complaints Act; </w:t>
      </w:r>
    </w:p>
    <w:p w14:paraId="2394F5C6" w14:textId="77777777" w:rsidR="00EB715D" w:rsidRPr="00C5596F" w:rsidRDefault="00EB715D" w:rsidP="00EB715D">
      <w:pPr>
        <w:pStyle w:val="ListParagraph"/>
        <w:numPr>
          <w:ilvl w:val="1"/>
          <w:numId w:val="2"/>
        </w:numPr>
        <w:spacing w:before="240" w:after="240"/>
        <w:rPr>
          <w:rFonts w:cs="Calibri"/>
          <w:i/>
        </w:rPr>
      </w:pPr>
      <w:r w:rsidRPr="00C5596F">
        <w:rPr>
          <w:rFonts w:cs="Calibri"/>
          <w:i/>
        </w:rPr>
        <w:t xml:space="preserve">Housing Act; </w:t>
      </w:r>
    </w:p>
    <w:p w14:paraId="24A57C0E" w14:textId="77777777" w:rsidR="00EB715D" w:rsidRPr="00C5596F" w:rsidRDefault="00EB715D" w:rsidP="00EB715D">
      <w:pPr>
        <w:pStyle w:val="ListParagraph"/>
        <w:numPr>
          <w:ilvl w:val="1"/>
          <w:numId w:val="2"/>
        </w:numPr>
        <w:spacing w:before="240" w:after="240"/>
        <w:rPr>
          <w:rFonts w:cs="Calibri"/>
          <w:i/>
        </w:rPr>
      </w:pPr>
      <w:r w:rsidRPr="00C5596F">
        <w:rPr>
          <w:rFonts w:cs="Calibri"/>
          <w:i/>
        </w:rPr>
        <w:t>Public Trustee Act;</w:t>
      </w:r>
    </w:p>
    <w:p w14:paraId="7B94F7BB" w14:textId="77777777" w:rsidR="00EB715D" w:rsidRPr="00C5596F" w:rsidRDefault="00EB715D" w:rsidP="00EB715D">
      <w:pPr>
        <w:pStyle w:val="ListParagraph"/>
        <w:numPr>
          <w:ilvl w:val="1"/>
          <w:numId w:val="2"/>
        </w:numPr>
        <w:spacing w:before="240" w:after="240"/>
        <w:rPr>
          <w:rFonts w:cs="Calibri"/>
          <w:i/>
        </w:rPr>
      </w:pPr>
      <w:r w:rsidRPr="00C5596F">
        <w:rPr>
          <w:rFonts w:cs="Calibri"/>
          <w:i/>
        </w:rPr>
        <w:t>Public Sector Employment and Management Act;</w:t>
      </w:r>
    </w:p>
    <w:p w14:paraId="1CF0A830" w14:textId="77777777" w:rsidR="00EB715D" w:rsidRPr="00C5596F" w:rsidRDefault="00EB715D" w:rsidP="00EB715D">
      <w:pPr>
        <w:pStyle w:val="ListParagraph"/>
        <w:numPr>
          <w:ilvl w:val="1"/>
          <w:numId w:val="2"/>
        </w:numPr>
        <w:spacing w:before="240" w:after="240"/>
        <w:rPr>
          <w:rFonts w:cs="Calibri"/>
          <w:i/>
        </w:rPr>
      </w:pPr>
      <w:r w:rsidRPr="00C5596F">
        <w:rPr>
          <w:i/>
        </w:rPr>
        <w:t>Children’s Commissioner Act;</w:t>
      </w:r>
    </w:p>
    <w:p w14:paraId="5770F89A" w14:textId="77777777" w:rsidR="00EB715D" w:rsidRPr="00C5596F" w:rsidRDefault="00EB715D" w:rsidP="00EB715D">
      <w:pPr>
        <w:pStyle w:val="ListParagraph"/>
        <w:numPr>
          <w:ilvl w:val="1"/>
          <w:numId w:val="2"/>
        </w:numPr>
        <w:spacing w:before="240" w:after="240"/>
        <w:rPr>
          <w:rFonts w:cs="Calibri"/>
          <w:i/>
        </w:rPr>
      </w:pPr>
      <w:r w:rsidRPr="00C5596F">
        <w:rPr>
          <w:i/>
        </w:rPr>
        <w:t>Correctional Services Act;</w:t>
      </w:r>
    </w:p>
    <w:p w14:paraId="23FE0A82" w14:textId="77777777" w:rsidR="00EB715D" w:rsidRPr="00C5596F" w:rsidRDefault="00EB715D" w:rsidP="00EB715D">
      <w:pPr>
        <w:pStyle w:val="ListParagraph"/>
        <w:numPr>
          <w:ilvl w:val="1"/>
          <w:numId w:val="2"/>
        </w:numPr>
        <w:spacing w:before="240" w:after="240"/>
        <w:rPr>
          <w:rFonts w:cs="Calibri"/>
          <w:i/>
        </w:rPr>
      </w:pPr>
      <w:r w:rsidRPr="00C5596F">
        <w:rPr>
          <w:i/>
        </w:rPr>
        <w:t>Motor Accidents (Compensation) Act;</w:t>
      </w:r>
    </w:p>
    <w:p w14:paraId="63E5D98B" w14:textId="77777777" w:rsidR="00EB715D" w:rsidRPr="00C5596F" w:rsidRDefault="00EB715D" w:rsidP="00EB715D">
      <w:pPr>
        <w:pStyle w:val="ListParagraph"/>
        <w:numPr>
          <w:ilvl w:val="1"/>
          <w:numId w:val="2"/>
        </w:numPr>
        <w:spacing w:before="240" w:after="240"/>
        <w:rPr>
          <w:rFonts w:cs="Calibri"/>
          <w:i/>
        </w:rPr>
      </w:pPr>
      <w:r w:rsidRPr="00C5596F">
        <w:rPr>
          <w:i/>
        </w:rPr>
        <w:t>Residential Tenancies Act;</w:t>
      </w:r>
    </w:p>
    <w:p w14:paraId="03D78BCE" w14:textId="77777777" w:rsidR="00EB715D" w:rsidRPr="00C5596F" w:rsidRDefault="00EB715D" w:rsidP="00EB715D">
      <w:pPr>
        <w:pStyle w:val="ListParagraph"/>
        <w:numPr>
          <w:ilvl w:val="1"/>
          <w:numId w:val="2"/>
        </w:numPr>
        <w:spacing w:before="240" w:after="240"/>
        <w:rPr>
          <w:rFonts w:cs="Calibri"/>
          <w:i/>
        </w:rPr>
      </w:pPr>
      <w:r w:rsidRPr="00C5596F">
        <w:rPr>
          <w:i/>
        </w:rPr>
        <w:t>NT Civil and Administrative Tribunal Act</w:t>
      </w:r>
      <w:r w:rsidR="00D457FA">
        <w:rPr>
          <w:i/>
        </w:rPr>
        <w:t>:</w:t>
      </w:r>
      <w:r w:rsidRPr="00C5596F">
        <w:rPr>
          <w:i/>
        </w:rPr>
        <w:t xml:space="preserve"> </w:t>
      </w:r>
    </w:p>
    <w:p w14:paraId="7F1B1D4C" w14:textId="77777777" w:rsidR="00EB715D" w:rsidRPr="00247B3F" w:rsidRDefault="00EB715D" w:rsidP="00EB715D">
      <w:pPr>
        <w:pStyle w:val="ListParagraph"/>
        <w:numPr>
          <w:ilvl w:val="1"/>
          <w:numId w:val="2"/>
        </w:numPr>
        <w:spacing w:before="240" w:after="240"/>
        <w:rPr>
          <w:rFonts w:cs="Arial"/>
          <w:i/>
        </w:rPr>
      </w:pPr>
      <w:r w:rsidRPr="00C5596F">
        <w:rPr>
          <w:i/>
        </w:rPr>
        <w:t>Financial Management Act;</w:t>
      </w:r>
      <w:r>
        <w:rPr>
          <w:i/>
        </w:rPr>
        <w:t xml:space="preserve"> </w:t>
      </w:r>
      <w:r w:rsidRPr="00730A2F">
        <w:t>and</w:t>
      </w:r>
    </w:p>
    <w:p w14:paraId="4E3FE70B" w14:textId="77777777" w:rsidR="00247B3F" w:rsidRPr="00EB715D" w:rsidRDefault="00247B3F" w:rsidP="00EB715D">
      <w:pPr>
        <w:pStyle w:val="ListParagraph"/>
        <w:numPr>
          <w:ilvl w:val="1"/>
          <w:numId w:val="2"/>
        </w:numPr>
        <w:spacing w:before="240" w:after="240"/>
        <w:rPr>
          <w:rFonts w:cs="Arial"/>
          <w:i/>
        </w:rPr>
      </w:pPr>
      <w:r>
        <w:rPr>
          <w:i/>
        </w:rPr>
        <w:t>Return to Work Act</w:t>
      </w:r>
      <w:r w:rsidR="00D457FA">
        <w:rPr>
          <w:i/>
        </w:rPr>
        <w:t>.</w:t>
      </w:r>
    </w:p>
    <w:p w14:paraId="048F6359" w14:textId="77777777" w:rsidR="004D3606" w:rsidRPr="00EB715D" w:rsidRDefault="004D3606" w:rsidP="00EB715D">
      <w:pPr>
        <w:pStyle w:val="ListParagraph"/>
      </w:pPr>
    </w:p>
    <w:p w14:paraId="0BE2F25A" w14:textId="77777777" w:rsidR="0043177F" w:rsidRDefault="0043177F" w:rsidP="00CA3465">
      <w:pPr>
        <w:pStyle w:val="ListParagraph"/>
        <w:numPr>
          <w:ilvl w:val="0"/>
          <w:numId w:val="2"/>
        </w:numPr>
        <w:spacing w:after="120"/>
        <w:rPr>
          <w:rFonts w:cs="Arial"/>
        </w:rPr>
      </w:pPr>
      <w:r>
        <w:rPr>
          <w:rFonts w:cs="Arial"/>
        </w:rPr>
        <w:t xml:space="preserve">Schedules to this Agreement include, but </w:t>
      </w:r>
      <w:r w:rsidR="00474490">
        <w:rPr>
          <w:rFonts w:cs="Arial"/>
        </w:rPr>
        <w:t xml:space="preserve">are </w:t>
      </w:r>
      <w:r>
        <w:rPr>
          <w:rFonts w:cs="Arial"/>
        </w:rPr>
        <w:t>not limited to:</w:t>
      </w:r>
    </w:p>
    <w:p w14:paraId="1C780FD5" w14:textId="77777777" w:rsidR="004F49E9" w:rsidRDefault="00184426" w:rsidP="00CA3465">
      <w:pPr>
        <w:pStyle w:val="ListParagraph"/>
        <w:numPr>
          <w:ilvl w:val="1"/>
          <w:numId w:val="2"/>
        </w:numPr>
        <w:spacing w:after="120"/>
        <w:rPr>
          <w:rFonts w:cs="Arial"/>
        </w:rPr>
      </w:pPr>
      <w:r>
        <w:rPr>
          <w:rFonts w:cs="Arial"/>
        </w:rPr>
        <w:t>f</w:t>
      </w:r>
      <w:r w:rsidR="0043177F">
        <w:rPr>
          <w:rFonts w:cs="Arial"/>
        </w:rPr>
        <w:t>inancial contributions;</w:t>
      </w:r>
      <w:r w:rsidR="00766BB3">
        <w:rPr>
          <w:rFonts w:cs="Arial"/>
        </w:rPr>
        <w:t xml:space="preserve"> </w:t>
      </w:r>
      <w:r w:rsidR="001D49F3">
        <w:rPr>
          <w:rFonts w:cs="Arial"/>
        </w:rPr>
        <w:t>and</w:t>
      </w:r>
    </w:p>
    <w:p w14:paraId="45042D81" w14:textId="77777777" w:rsidR="006646C0" w:rsidRPr="000C317C" w:rsidDel="008A4F49" w:rsidRDefault="00184426" w:rsidP="00CA3465">
      <w:pPr>
        <w:pStyle w:val="ListParagraph"/>
        <w:numPr>
          <w:ilvl w:val="1"/>
          <w:numId w:val="2"/>
        </w:numPr>
      </w:pPr>
      <w:r>
        <w:rPr>
          <w:rFonts w:cs="Arial"/>
        </w:rPr>
        <w:lastRenderedPageBreak/>
        <w:t>t</w:t>
      </w:r>
      <w:r w:rsidR="0043177F">
        <w:rPr>
          <w:rFonts w:cs="Arial"/>
        </w:rPr>
        <w:t>ransitional</w:t>
      </w:r>
      <w:r w:rsidR="00766BB3">
        <w:rPr>
          <w:rFonts w:cs="Arial"/>
        </w:rPr>
        <w:t xml:space="preserve"> provisions.</w:t>
      </w:r>
    </w:p>
    <w:p w14:paraId="4C528082" w14:textId="77777777" w:rsidR="00EE0903" w:rsidRDefault="009C4BE8" w:rsidP="00CA3465">
      <w:pPr>
        <w:pStyle w:val="Heading1"/>
      </w:pPr>
      <w:r w:rsidRPr="00E12C33">
        <w:t>Part</w:t>
      </w:r>
      <w:r w:rsidRPr="008A4F49">
        <w:t xml:space="preserve"> </w:t>
      </w:r>
      <w:r w:rsidR="00574585" w:rsidRPr="008A4F49">
        <w:t>3</w:t>
      </w:r>
      <w:r w:rsidRPr="008A4F49">
        <w:t xml:space="preserve"> – </w:t>
      </w:r>
      <w:r w:rsidR="00EE0903">
        <w:t>Principles and Approach</w:t>
      </w:r>
    </w:p>
    <w:p w14:paraId="1418E27B" w14:textId="77777777" w:rsidR="00EE0903" w:rsidRDefault="00EE0903" w:rsidP="00EE0903">
      <w:pPr>
        <w:pStyle w:val="ListParagraph"/>
        <w:numPr>
          <w:ilvl w:val="0"/>
          <w:numId w:val="2"/>
        </w:numPr>
        <w:spacing w:after="120"/>
        <w:rPr>
          <w:rFonts w:cs="Arial"/>
        </w:rPr>
      </w:pPr>
      <w:r w:rsidRPr="00EE0903">
        <w:rPr>
          <w:rFonts w:cs="Arial"/>
        </w:rPr>
        <w:t>Given the small, culturally diverse, dispersed population over remote geography</w:t>
      </w:r>
      <w:r>
        <w:rPr>
          <w:rFonts w:cs="Arial"/>
        </w:rPr>
        <w:t>, and the unique remote service delivery operating context, the parties agree that the Northern Territory’s approach to the NDIS will be guided by the following principles:</w:t>
      </w:r>
    </w:p>
    <w:p w14:paraId="19B547B3" w14:textId="77777777" w:rsidR="00EE0903" w:rsidRDefault="00FC402F" w:rsidP="00EE0903">
      <w:pPr>
        <w:pStyle w:val="ListParagraph"/>
        <w:numPr>
          <w:ilvl w:val="1"/>
          <w:numId w:val="2"/>
        </w:numPr>
        <w:spacing w:after="120"/>
        <w:rPr>
          <w:rFonts w:cs="Arial"/>
        </w:rPr>
      </w:pPr>
      <w:r>
        <w:rPr>
          <w:rFonts w:cs="Arial"/>
        </w:rPr>
        <w:t>p</w:t>
      </w:r>
      <w:r w:rsidR="00EE0903">
        <w:rPr>
          <w:rFonts w:cs="Arial"/>
        </w:rPr>
        <w:t>lace based, tailored solutions to planning, market development, access to services and risk management;</w:t>
      </w:r>
    </w:p>
    <w:p w14:paraId="5A8C6EA6" w14:textId="77777777" w:rsidR="00EE0903" w:rsidRDefault="00FC402F" w:rsidP="00EE0903">
      <w:pPr>
        <w:pStyle w:val="ListParagraph"/>
        <w:numPr>
          <w:ilvl w:val="1"/>
          <w:numId w:val="2"/>
        </w:numPr>
        <w:spacing w:after="120"/>
        <w:rPr>
          <w:rFonts w:cs="Arial"/>
        </w:rPr>
      </w:pPr>
      <w:r>
        <w:rPr>
          <w:rFonts w:cs="Arial"/>
        </w:rPr>
        <w:t>a</w:t>
      </w:r>
      <w:r w:rsidR="00EE0903">
        <w:rPr>
          <w:rFonts w:cs="Arial"/>
        </w:rPr>
        <w:t xml:space="preserve"> coordinated, client-centred, and tailored approach to the operating model in remote communities informed by existing effective frameworks</w:t>
      </w:r>
      <w:r w:rsidR="003C1F54">
        <w:rPr>
          <w:rFonts w:cs="Arial"/>
        </w:rPr>
        <w:t xml:space="preserve">, that maximise access, engagement and management of risk for individuals; </w:t>
      </w:r>
    </w:p>
    <w:p w14:paraId="587DC13A" w14:textId="77777777" w:rsidR="00472AE8" w:rsidRDefault="00FC402F" w:rsidP="00EE0903">
      <w:pPr>
        <w:pStyle w:val="ListParagraph"/>
        <w:numPr>
          <w:ilvl w:val="1"/>
          <w:numId w:val="2"/>
        </w:numPr>
        <w:spacing w:after="120"/>
        <w:rPr>
          <w:rFonts w:cs="Arial"/>
        </w:rPr>
      </w:pPr>
      <w:r>
        <w:rPr>
          <w:rFonts w:cs="Arial"/>
        </w:rPr>
        <w:t>c</w:t>
      </w:r>
      <w:r w:rsidR="003C1F54">
        <w:rPr>
          <w:rFonts w:cs="Arial"/>
        </w:rPr>
        <w:t xml:space="preserve">ulturally competent engagement and professional practices; </w:t>
      </w:r>
    </w:p>
    <w:p w14:paraId="6B6AAFA0" w14:textId="77777777" w:rsidR="003C1F54" w:rsidRDefault="00FC402F" w:rsidP="00472AE8">
      <w:pPr>
        <w:pStyle w:val="ListParagraph"/>
        <w:numPr>
          <w:ilvl w:val="1"/>
          <w:numId w:val="2"/>
        </w:numPr>
        <w:spacing w:after="120"/>
        <w:rPr>
          <w:rFonts w:cs="Arial"/>
        </w:rPr>
      </w:pPr>
      <w:r w:rsidRPr="00472AE8">
        <w:rPr>
          <w:rFonts w:cs="Arial"/>
        </w:rPr>
        <w:t>l</w:t>
      </w:r>
      <w:r w:rsidR="003C1F54" w:rsidRPr="00472AE8">
        <w:rPr>
          <w:rFonts w:cs="Arial"/>
        </w:rPr>
        <w:t>ocal planning, market development and risk management strategies informed by timely and appropriate data</w:t>
      </w:r>
      <w:r w:rsidR="008E3A6E">
        <w:rPr>
          <w:rFonts w:cs="Arial"/>
        </w:rPr>
        <w:t>; and</w:t>
      </w:r>
    </w:p>
    <w:p w14:paraId="76E079FE" w14:textId="77777777" w:rsidR="00C744A6" w:rsidRDefault="00A74F0A" w:rsidP="00986F79">
      <w:pPr>
        <w:pStyle w:val="ListParagraph"/>
        <w:numPr>
          <w:ilvl w:val="1"/>
          <w:numId w:val="2"/>
        </w:numPr>
        <w:spacing w:after="120"/>
        <w:rPr>
          <w:rFonts w:cs="Arial"/>
        </w:rPr>
      </w:pPr>
      <w:r>
        <w:rPr>
          <w:rFonts w:cs="Arial"/>
        </w:rPr>
        <w:t>i</w:t>
      </w:r>
      <w:r w:rsidR="00D457FA">
        <w:rPr>
          <w:rFonts w:cs="Arial"/>
        </w:rPr>
        <w:t xml:space="preserve">mplementation of the </w:t>
      </w:r>
      <w:r w:rsidR="00986F79" w:rsidRPr="00986F79">
        <w:rPr>
          <w:rFonts w:cs="Arial"/>
        </w:rPr>
        <w:t>Information, Linkages and Capacity Building (ILC)</w:t>
      </w:r>
      <w:r w:rsidR="00C744A6">
        <w:rPr>
          <w:rFonts w:cs="Arial"/>
        </w:rPr>
        <w:t xml:space="preserve"> Investment Strategy recognises the importance of local based organisations in successfully delivering ILC activities that achieve outcomes for people with disability. While national applicability is acknowledged, the value of local based responses cannot be underestimated.</w:t>
      </w:r>
    </w:p>
    <w:p w14:paraId="1CB502A2" w14:textId="77777777" w:rsidR="006D1747" w:rsidRPr="00472AE8" w:rsidRDefault="006D1747" w:rsidP="006D1747">
      <w:pPr>
        <w:pStyle w:val="ListParagraph"/>
        <w:spacing w:after="120"/>
        <w:ind w:left="1080"/>
        <w:rPr>
          <w:rFonts w:cs="Arial"/>
        </w:rPr>
      </w:pPr>
    </w:p>
    <w:p w14:paraId="6732AFFB" w14:textId="77777777" w:rsidR="003C1F54" w:rsidRPr="003C1F54" w:rsidRDefault="003C1F54" w:rsidP="00472AE8">
      <w:pPr>
        <w:pStyle w:val="ListParagraph"/>
        <w:numPr>
          <w:ilvl w:val="0"/>
          <w:numId w:val="2"/>
        </w:numPr>
        <w:spacing w:after="120"/>
        <w:rPr>
          <w:rFonts w:cs="Arial"/>
        </w:rPr>
      </w:pPr>
      <w:r>
        <w:rPr>
          <w:rFonts w:cs="Arial"/>
        </w:rPr>
        <w:t>These principles should be read in conjunction with the Objects and Principles of the NDIS Act 2013.</w:t>
      </w:r>
    </w:p>
    <w:p w14:paraId="1E9613B1" w14:textId="77777777" w:rsidR="008A4F49" w:rsidRPr="00E12C33" w:rsidRDefault="00EE0903" w:rsidP="00CA3465">
      <w:pPr>
        <w:pStyle w:val="Heading1"/>
      </w:pPr>
      <w:r>
        <w:t xml:space="preserve">Part 4 </w:t>
      </w:r>
      <w:r w:rsidRPr="008A4F49">
        <w:t xml:space="preserve">– </w:t>
      </w:r>
      <w:r w:rsidR="009C4BE8" w:rsidRPr="008A4F49">
        <w:t xml:space="preserve">Roles and Responsibilities </w:t>
      </w:r>
    </w:p>
    <w:p w14:paraId="7E7E292A" w14:textId="77777777" w:rsidR="007065CA" w:rsidRPr="007065CA" w:rsidRDefault="007065CA" w:rsidP="00CA3465">
      <w:pPr>
        <w:pStyle w:val="Heading2"/>
      </w:pPr>
      <w:r>
        <w:t>Shared responsibilities</w:t>
      </w:r>
    </w:p>
    <w:p w14:paraId="48FE357B" w14:textId="77777777" w:rsidR="008A4F49" w:rsidRPr="00E060B6" w:rsidRDefault="008A4F49" w:rsidP="00CA3465">
      <w:pPr>
        <w:pStyle w:val="ListParagraph"/>
        <w:numPr>
          <w:ilvl w:val="0"/>
          <w:numId w:val="2"/>
        </w:numPr>
        <w:spacing w:after="120"/>
        <w:rPr>
          <w:rFonts w:cs="Arial"/>
        </w:rPr>
      </w:pPr>
      <w:r>
        <w:rPr>
          <w:rFonts w:cs="Arial"/>
        </w:rPr>
        <w:t xml:space="preserve">In addition to their shared roles and responsibilities </w:t>
      </w:r>
      <w:r w:rsidR="00840D2A">
        <w:rPr>
          <w:rFonts w:cs="Arial"/>
        </w:rPr>
        <w:t>outlined in existing frameworks and</w:t>
      </w:r>
      <w:r>
        <w:rPr>
          <w:rFonts w:cs="Arial"/>
        </w:rPr>
        <w:t xml:space="preserve"> in Clauses </w:t>
      </w:r>
      <w:r w:rsidR="007065CA" w:rsidRPr="00E060B6">
        <w:rPr>
          <w:rFonts w:cs="Arial"/>
        </w:rPr>
        <w:t>8</w:t>
      </w:r>
      <w:r w:rsidRPr="00E060B6">
        <w:rPr>
          <w:rFonts w:cs="Arial"/>
        </w:rPr>
        <w:t xml:space="preserve"> and </w:t>
      </w:r>
      <w:r w:rsidR="007065CA" w:rsidRPr="00E060B6">
        <w:rPr>
          <w:rFonts w:cs="Arial"/>
        </w:rPr>
        <w:t>9</w:t>
      </w:r>
      <w:r w:rsidR="004D3148" w:rsidRPr="00E060B6">
        <w:rPr>
          <w:rFonts w:cs="Arial"/>
        </w:rPr>
        <w:t>,</w:t>
      </w:r>
      <w:r w:rsidR="00990B90" w:rsidRPr="00E060B6">
        <w:rPr>
          <w:rFonts w:cs="Arial"/>
        </w:rPr>
        <w:t xml:space="preserve"> </w:t>
      </w:r>
      <w:r w:rsidRPr="00E060B6">
        <w:rPr>
          <w:rFonts w:cs="Arial"/>
        </w:rPr>
        <w:t>the Parties agree to:</w:t>
      </w:r>
    </w:p>
    <w:p w14:paraId="5B568806" w14:textId="77777777" w:rsidR="008A4F49" w:rsidRPr="0049224F" w:rsidRDefault="00184426" w:rsidP="00CA3465">
      <w:pPr>
        <w:pStyle w:val="ListParagraph"/>
        <w:numPr>
          <w:ilvl w:val="0"/>
          <w:numId w:val="33"/>
        </w:numPr>
        <w:spacing w:after="120"/>
        <w:rPr>
          <w:rFonts w:cs="Arial"/>
        </w:rPr>
      </w:pPr>
      <w:r w:rsidRPr="00E060B6">
        <w:rPr>
          <w:rFonts w:cs="Arial"/>
        </w:rPr>
        <w:t>s</w:t>
      </w:r>
      <w:r w:rsidR="008A4F49" w:rsidRPr="00E060B6">
        <w:rPr>
          <w:rFonts w:cs="Arial"/>
        </w:rPr>
        <w:t>upport and promote the objectives and principles</w:t>
      </w:r>
      <w:r w:rsidR="008A4F49" w:rsidRPr="0049224F">
        <w:rPr>
          <w:rFonts w:cs="Arial"/>
        </w:rPr>
        <w:t xml:space="preserve"> of the NDIS, as set out in the NDIS Act;</w:t>
      </w:r>
    </w:p>
    <w:p w14:paraId="21AD2DF1" w14:textId="77777777"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 xml:space="preserve">ork together </w:t>
      </w:r>
      <w:r w:rsidR="008A4F49">
        <w:rPr>
          <w:rFonts w:cs="Arial"/>
        </w:rPr>
        <w:t xml:space="preserve">through the governance structures in the NDIS Act and in this </w:t>
      </w:r>
      <w:r w:rsidR="00C221ED">
        <w:rPr>
          <w:rFonts w:cs="Arial"/>
        </w:rPr>
        <w:t>A</w:t>
      </w:r>
      <w:r w:rsidR="008A4F49">
        <w:rPr>
          <w:rFonts w:cs="Arial"/>
        </w:rPr>
        <w:t xml:space="preserve">greement </w:t>
      </w:r>
      <w:r w:rsidR="008A4F49" w:rsidRPr="00B45AED">
        <w:rPr>
          <w:rFonts w:cs="Arial"/>
        </w:rPr>
        <w:t xml:space="preserve">to minimise risks to the </w:t>
      </w:r>
      <w:r w:rsidR="008A4F49">
        <w:rPr>
          <w:rFonts w:cs="Arial"/>
        </w:rPr>
        <w:t>delivery</w:t>
      </w:r>
      <w:r w:rsidR="008A4F49" w:rsidRPr="00B45AED">
        <w:rPr>
          <w:rFonts w:cs="Arial"/>
        </w:rPr>
        <w:t xml:space="preserve"> of the NDIS and ensure </w:t>
      </w:r>
      <w:r w:rsidR="00407B36">
        <w:rPr>
          <w:rFonts w:cs="Arial"/>
        </w:rPr>
        <w:t xml:space="preserve">Scheme </w:t>
      </w:r>
      <w:r w:rsidR="008A4F49" w:rsidRPr="00B45AED">
        <w:rPr>
          <w:rFonts w:cs="Arial"/>
        </w:rPr>
        <w:t>sustainability;</w:t>
      </w:r>
      <w:r w:rsidR="008A4F49" w:rsidRPr="0049224F">
        <w:rPr>
          <w:rFonts w:cs="Arial"/>
        </w:rPr>
        <w:t xml:space="preserve"> </w:t>
      </w:r>
    </w:p>
    <w:p w14:paraId="0BC82F46" w14:textId="77777777"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ork collaboratively, consulting with the National Disability Insurance Agency (NDIA) and engaging with people with disability</w:t>
      </w:r>
      <w:r w:rsidR="00551D85">
        <w:rPr>
          <w:rFonts w:cs="Arial"/>
        </w:rPr>
        <w:t>, their families and carers, on </w:t>
      </w:r>
      <w:r w:rsidR="008A4F49" w:rsidRPr="0049224F">
        <w:rPr>
          <w:rFonts w:cs="Arial"/>
        </w:rPr>
        <w:t>ongoing refinement of the policy settings of the NDIS</w:t>
      </w:r>
      <w:r w:rsidR="008A4F49">
        <w:rPr>
          <w:rFonts w:cs="Arial"/>
        </w:rPr>
        <w:t>, including its interface with other service</w:t>
      </w:r>
      <w:r w:rsidR="007A4F6B">
        <w:rPr>
          <w:rFonts w:cs="Arial"/>
        </w:rPr>
        <w:t xml:space="preserve"> system</w:t>
      </w:r>
      <w:r w:rsidR="008A4F49">
        <w:rPr>
          <w:rFonts w:cs="Arial"/>
        </w:rPr>
        <w:t>s</w:t>
      </w:r>
      <w:r w:rsidR="00407B36">
        <w:rPr>
          <w:rFonts w:cs="Arial"/>
        </w:rPr>
        <w:t xml:space="preserve"> and non-government and community-based supports</w:t>
      </w:r>
      <w:r w:rsidR="008A4F49" w:rsidRPr="0049224F">
        <w:rPr>
          <w:rFonts w:cs="Arial"/>
        </w:rPr>
        <w:t>;</w:t>
      </w:r>
    </w:p>
    <w:p w14:paraId="19CA572A" w14:textId="77777777" w:rsidR="00111A02" w:rsidRPr="00AF352B" w:rsidRDefault="00184426" w:rsidP="00CA3465">
      <w:pPr>
        <w:pStyle w:val="ListParagraph"/>
        <w:numPr>
          <w:ilvl w:val="0"/>
          <w:numId w:val="33"/>
        </w:numPr>
        <w:spacing w:after="120"/>
        <w:rPr>
          <w:rFonts w:cs="Arial"/>
        </w:rPr>
      </w:pPr>
      <w:r>
        <w:rPr>
          <w:rFonts w:cs="Arial"/>
        </w:rPr>
        <w:t>w</w:t>
      </w:r>
      <w:r w:rsidR="00111A02" w:rsidRPr="00184426">
        <w:rPr>
          <w:rFonts w:cs="Arial"/>
        </w:rPr>
        <w:t xml:space="preserve">ork collaboratively, consulting with the </w:t>
      </w:r>
      <w:r w:rsidR="00D72122">
        <w:rPr>
          <w:rFonts w:cs="Arial"/>
        </w:rPr>
        <w:t>NDIS</w:t>
      </w:r>
      <w:r w:rsidR="00D72122" w:rsidRPr="00184426">
        <w:rPr>
          <w:rFonts w:cs="Arial"/>
        </w:rPr>
        <w:t xml:space="preserve"> </w:t>
      </w:r>
      <w:r w:rsidR="00111A02" w:rsidRPr="00184426">
        <w:rPr>
          <w:rFonts w:cs="Arial"/>
        </w:rPr>
        <w:t xml:space="preserve">Quality and Safeguards Commission (the </w:t>
      </w:r>
      <w:r w:rsidR="0050025E" w:rsidRPr="00184426">
        <w:rPr>
          <w:rFonts w:cs="Arial"/>
        </w:rPr>
        <w:t xml:space="preserve">NDIS </w:t>
      </w:r>
      <w:r w:rsidR="00111A02" w:rsidRPr="00184426">
        <w:rPr>
          <w:rFonts w:cs="Arial"/>
        </w:rPr>
        <w:t>Commission) and engaging with people with disability, their families and carers, on ongoing refinement of the policy settings and operational arrangement</w:t>
      </w:r>
      <w:r>
        <w:rPr>
          <w:rFonts w:cs="Arial"/>
        </w:rPr>
        <w:t>s relating to the NDIS Quality and</w:t>
      </w:r>
      <w:r w:rsidR="00111A02" w:rsidRPr="00184426">
        <w:rPr>
          <w:rFonts w:cs="Arial"/>
        </w:rPr>
        <w:t xml:space="preserve"> Safeguard</w:t>
      </w:r>
      <w:r>
        <w:rPr>
          <w:rFonts w:cs="Arial"/>
        </w:rPr>
        <w:t>ing</w:t>
      </w:r>
      <w:r w:rsidR="00111A02" w:rsidRPr="00184426">
        <w:rPr>
          <w:rFonts w:cs="Arial"/>
        </w:rPr>
        <w:t xml:space="preserve"> Framework, including its interface </w:t>
      </w:r>
      <w:r w:rsidR="00111A02" w:rsidRPr="00AF352B">
        <w:rPr>
          <w:rFonts w:cs="Arial"/>
        </w:rPr>
        <w:t>with other safeguarding systems;</w:t>
      </w:r>
    </w:p>
    <w:p w14:paraId="027EABB8" w14:textId="77777777" w:rsidR="008A4F49" w:rsidRPr="00AF352B" w:rsidRDefault="00184426" w:rsidP="00CA3465">
      <w:pPr>
        <w:pStyle w:val="ListParagraph"/>
        <w:numPr>
          <w:ilvl w:val="0"/>
          <w:numId w:val="33"/>
        </w:numPr>
        <w:spacing w:after="120"/>
        <w:ind w:hanging="357"/>
        <w:rPr>
          <w:rFonts w:cs="Arial"/>
        </w:rPr>
      </w:pPr>
      <w:r w:rsidRPr="00AF352B">
        <w:rPr>
          <w:rFonts w:cs="Arial"/>
        </w:rPr>
        <w:lastRenderedPageBreak/>
        <w:t>c</w:t>
      </w:r>
      <w:r w:rsidR="008A4F49" w:rsidRPr="00AF352B">
        <w:rPr>
          <w:rFonts w:cs="Arial"/>
        </w:rPr>
        <w:t xml:space="preserve">onsider reports on NDIS </w:t>
      </w:r>
      <w:r w:rsidR="007065CA" w:rsidRPr="00AF352B">
        <w:rPr>
          <w:rFonts w:cs="Arial"/>
        </w:rPr>
        <w:t xml:space="preserve">implementation, performance and </w:t>
      </w:r>
      <w:r w:rsidR="008A4F49" w:rsidRPr="00AF352B">
        <w:rPr>
          <w:rFonts w:cs="Arial"/>
        </w:rPr>
        <w:t xml:space="preserve">outcomes, as well as impacts on other service systems, to inform </w:t>
      </w:r>
      <w:r w:rsidR="007065CA" w:rsidRPr="00AF352B">
        <w:rPr>
          <w:rFonts w:cs="Arial"/>
        </w:rPr>
        <w:t xml:space="preserve">their </w:t>
      </w:r>
      <w:r w:rsidR="008A4F49" w:rsidRPr="00AF352B">
        <w:rPr>
          <w:rFonts w:cs="Arial"/>
        </w:rPr>
        <w:t xml:space="preserve">efforts to improve </w:t>
      </w:r>
      <w:r w:rsidR="007065CA" w:rsidRPr="00AF352B">
        <w:rPr>
          <w:rFonts w:cs="Arial"/>
        </w:rPr>
        <w:t xml:space="preserve">NDIS </w:t>
      </w:r>
      <w:r w:rsidR="008A4F49" w:rsidRPr="00AF352B">
        <w:rPr>
          <w:rFonts w:cs="Arial"/>
        </w:rPr>
        <w:t>performance;</w:t>
      </w:r>
    </w:p>
    <w:p w14:paraId="508E73EE" w14:textId="77777777" w:rsidR="008A4F49" w:rsidRPr="00AF352B" w:rsidRDefault="00184426" w:rsidP="00CA3465">
      <w:pPr>
        <w:pStyle w:val="ListParagraph"/>
        <w:numPr>
          <w:ilvl w:val="0"/>
          <w:numId w:val="33"/>
        </w:numPr>
        <w:spacing w:after="120"/>
        <w:ind w:hanging="357"/>
        <w:rPr>
          <w:rFonts w:cs="Arial"/>
        </w:rPr>
      </w:pPr>
      <w:r w:rsidRPr="00AF352B">
        <w:rPr>
          <w:rFonts w:cs="Arial"/>
        </w:rPr>
        <w:t>p</w:t>
      </w:r>
      <w:r w:rsidR="008A4F49" w:rsidRPr="00AF352B">
        <w:rPr>
          <w:rFonts w:cs="Arial"/>
        </w:rPr>
        <w:t>articipate in agreed evaluations and reviews, including by providing relevant information where available;</w:t>
      </w:r>
    </w:p>
    <w:p w14:paraId="04025340" w14:textId="77777777" w:rsidR="008A4F49" w:rsidRPr="00AF352B" w:rsidRDefault="00184426" w:rsidP="00CA3465">
      <w:pPr>
        <w:pStyle w:val="ListParagraph"/>
        <w:numPr>
          <w:ilvl w:val="0"/>
          <w:numId w:val="33"/>
        </w:numPr>
        <w:spacing w:after="120"/>
        <w:ind w:hanging="357"/>
        <w:rPr>
          <w:rFonts w:cs="Arial"/>
        </w:rPr>
      </w:pPr>
      <w:r w:rsidRPr="00AF352B">
        <w:rPr>
          <w:rFonts w:cs="Arial"/>
        </w:rPr>
        <w:t>m</w:t>
      </w:r>
      <w:r w:rsidR="008A4F49" w:rsidRPr="00AF352B">
        <w:rPr>
          <w:rFonts w:cs="Arial"/>
        </w:rPr>
        <w:t xml:space="preserve">ake financial contributions to the NDIS, as set out in Part </w:t>
      </w:r>
      <w:r w:rsidR="00AA1AFC">
        <w:rPr>
          <w:rFonts w:cs="Arial"/>
        </w:rPr>
        <w:t>9</w:t>
      </w:r>
      <w:r w:rsidR="008A4F49" w:rsidRPr="00AF352B">
        <w:rPr>
          <w:rFonts w:cs="Arial"/>
        </w:rPr>
        <w:t>;</w:t>
      </w:r>
    </w:p>
    <w:p w14:paraId="684063F0" w14:textId="77777777" w:rsidR="008A4F49" w:rsidRPr="00AF352B" w:rsidRDefault="00184426" w:rsidP="00CA3465">
      <w:pPr>
        <w:pStyle w:val="ListParagraph"/>
        <w:numPr>
          <w:ilvl w:val="0"/>
          <w:numId w:val="33"/>
        </w:numPr>
        <w:spacing w:after="120"/>
        <w:ind w:hanging="357"/>
        <w:rPr>
          <w:rFonts w:cs="Arial"/>
        </w:rPr>
      </w:pPr>
      <w:r w:rsidRPr="00AF352B">
        <w:rPr>
          <w:rFonts w:cs="Arial"/>
        </w:rPr>
        <w:t>w</w:t>
      </w:r>
      <w:r w:rsidR="008A4F49" w:rsidRPr="00AF352B">
        <w:rPr>
          <w:rFonts w:cs="Arial"/>
        </w:rPr>
        <w:t xml:space="preserve">here required, provide continuity of support for clients of </w:t>
      </w:r>
      <w:r w:rsidR="00FE35FD" w:rsidRPr="00AF352B">
        <w:rPr>
          <w:rFonts w:cs="Arial"/>
        </w:rPr>
        <w:t xml:space="preserve">Commonwealth or </w:t>
      </w:r>
      <w:r w:rsidR="00814CC8">
        <w:rPr>
          <w:rFonts w:cs="Arial"/>
        </w:rPr>
        <w:t>Northern Territory</w:t>
      </w:r>
      <w:r w:rsidR="008A4F49" w:rsidRPr="00AF352B">
        <w:rPr>
          <w:rFonts w:cs="Arial"/>
        </w:rPr>
        <w:t xml:space="preserve"> specialist disability programs who are found to be ineligible for the NDIS, to assist them to achieve similar outcomes. The Commonwealth will take full responsibility for those aged 65 and over (and </w:t>
      </w:r>
      <w:r w:rsidR="00407B36" w:rsidRPr="00AF352B">
        <w:rPr>
          <w:rFonts w:cs="Arial"/>
        </w:rPr>
        <w:t xml:space="preserve">Aboriginal and Torres Strait Islander </w:t>
      </w:r>
      <w:r w:rsidR="008A4F49" w:rsidRPr="00AF352B">
        <w:rPr>
          <w:rFonts w:cs="Arial"/>
        </w:rPr>
        <w:t>people aged 50 and over);</w:t>
      </w:r>
    </w:p>
    <w:p w14:paraId="0946D60B" w14:textId="77777777" w:rsidR="00407B36" w:rsidRDefault="00407B36" w:rsidP="00CA3465">
      <w:pPr>
        <w:pStyle w:val="ListParagraph"/>
        <w:numPr>
          <w:ilvl w:val="0"/>
          <w:numId w:val="33"/>
        </w:numPr>
        <w:spacing w:after="120"/>
        <w:ind w:hanging="357"/>
        <w:rPr>
          <w:rFonts w:cs="Arial"/>
        </w:rPr>
      </w:pPr>
      <w:r w:rsidRPr="00AF352B">
        <w:rPr>
          <w:rFonts w:cs="Arial"/>
        </w:rPr>
        <w:t>ensure the portability of NDIS supports between jurisdictions</w:t>
      </w:r>
      <w:r>
        <w:rPr>
          <w:rFonts w:cs="Arial"/>
        </w:rPr>
        <w:t>;</w:t>
      </w:r>
    </w:p>
    <w:p w14:paraId="7D8E0E07" w14:textId="77777777" w:rsidR="008A4F49" w:rsidRPr="0049224F" w:rsidRDefault="00184426" w:rsidP="00CA3465">
      <w:pPr>
        <w:pStyle w:val="ListParagraph"/>
        <w:numPr>
          <w:ilvl w:val="0"/>
          <w:numId w:val="33"/>
        </w:numPr>
        <w:spacing w:after="120"/>
        <w:ind w:hanging="357"/>
        <w:rPr>
          <w:rFonts w:cs="Arial"/>
        </w:rPr>
      </w:pPr>
      <w:r>
        <w:rPr>
          <w:rFonts w:cs="Arial"/>
        </w:rPr>
        <w:t>i</w:t>
      </w:r>
      <w:r w:rsidR="008A4F49" w:rsidRPr="0049224F">
        <w:rPr>
          <w:rFonts w:cs="Arial"/>
        </w:rPr>
        <w:t>dentify and report issues to the NDIA or the Ministerial Council or responsible government, as appropriate, in a timely manner to ensure that the NDIS, and th</w:t>
      </w:r>
      <w:r w:rsidR="00C221ED">
        <w:rPr>
          <w:rFonts w:cs="Arial"/>
        </w:rPr>
        <w:t>e legislation underpinning the S</w:t>
      </w:r>
      <w:r w:rsidR="008A4F49" w:rsidRPr="0049224F">
        <w:rPr>
          <w:rFonts w:cs="Arial"/>
        </w:rPr>
        <w:t xml:space="preserve">cheme, is operating as intended; </w:t>
      </w:r>
    </w:p>
    <w:p w14:paraId="4DBD1EEC" w14:textId="77777777" w:rsidR="00665152" w:rsidRPr="007065CA" w:rsidRDefault="00184426" w:rsidP="00CA3465">
      <w:pPr>
        <w:pStyle w:val="ListParagraph"/>
        <w:numPr>
          <w:ilvl w:val="0"/>
          <w:numId w:val="33"/>
        </w:numPr>
      </w:pPr>
      <w:r>
        <w:rPr>
          <w:rFonts w:cs="Arial"/>
        </w:rPr>
        <w:t>c</w:t>
      </w:r>
      <w:r w:rsidR="008A4F49" w:rsidRPr="007065CA">
        <w:rPr>
          <w:rFonts w:cs="Arial"/>
        </w:rPr>
        <w:t>oordinate and promote links between the NDIS and other service</w:t>
      </w:r>
      <w:r w:rsidR="007A4F6B" w:rsidRPr="007065CA">
        <w:rPr>
          <w:rFonts w:cs="Arial"/>
        </w:rPr>
        <w:t xml:space="preserve"> system</w:t>
      </w:r>
      <w:r w:rsidR="008A4F49" w:rsidRPr="007065CA">
        <w:rPr>
          <w:rFonts w:cs="Arial"/>
        </w:rPr>
        <w:t xml:space="preserve">s and non-government and community-based supports to create seamless delivery of supports to </w:t>
      </w:r>
      <w:r w:rsidR="003E0F76" w:rsidRPr="007065CA">
        <w:rPr>
          <w:rFonts w:cs="Arial"/>
        </w:rPr>
        <w:t xml:space="preserve">NDIS participants; </w:t>
      </w:r>
    </w:p>
    <w:p w14:paraId="6B5831A7" w14:textId="77777777" w:rsidR="00407B36" w:rsidRDefault="00407B36" w:rsidP="00CA3465">
      <w:pPr>
        <w:pStyle w:val="ListParagraph"/>
        <w:numPr>
          <w:ilvl w:val="0"/>
          <w:numId w:val="33"/>
        </w:numPr>
      </w:pPr>
      <w:r>
        <w:t>support the principles of interoperability with other service systems by sharing information and data to the greatest extent possible to support the effective integration of the Scheme and jointly monitor outcomes, subject to privacy and other confidentiality requirements;</w:t>
      </w:r>
    </w:p>
    <w:p w14:paraId="3175BF6B" w14:textId="77777777" w:rsidR="00407B36" w:rsidRPr="00407B36" w:rsidRDefault="00407B36" w:rsidP="00CA3465">
      <w:pPr>
        <w:pStyle w:val="ListParagraph"/>
        <w:numPr>
          <w:ilvl w:val="0"/>
          <w:numId w:val="33"/>
        </w:numPr>
      </w:pPr>
      <w:r>
        <w:t>support the development of a robust and comprehensive disability services market;</w:t>
      </w:r>
    </w:p>
    <w:p w14:paraId="0D3D2725" w14:textId="77777777" w:rsidR="007065CA" w:rsidRPr="00EB456A" w:rsidRDefault="00184426" w:rsidP="00CA3465">
      <w:pPr>
        <w:pStyle w:val="ListParagraph"/>
        <w:numPr>
          <w:ilvl w:val="0"/>
          <w:numId w:val="33"/>
        </w:numPr>
      </w:pPr>
      <w:r>
        <w:rPr>
          <w:rFonts w:cs="Arial"/>
        </w:rPr>
        <w:t>s</w:t>
      </w:r>
      <w:r w:rsidR="003E0F76" w:rsidRPr="007065CA">
        <w:rPr>
          <w:rFonts w:cs="Arial"/>
        </w:rPr>
        <w:t xml:space="preserve">upport the NDIA’s implementation of ILC by promoting collaboration and partnership with local communities and other service systems to create </w:t>
      </w:r>
      <w:r w:rsidR="003E0F76" w:rsidRPr="00165A22">
        <w:rPr>
          <w:rFonts w:cs="Arial"/>
        </w:rPr>
        <w:t>greater inclusivity and accessibility</w:t>
      </w:r>
      <w:r w:rsidR="007065CA" w:rsidRPr="00165A22">
        <w:rPr>
          <w:rFonts w:cs="Arial"/>
        </w:rPr>
        <w:t xml:space="preserve"> of people with disability; and</w:t>
      </w:r>
    </w:p>
    <w:p w14:paraId="7E135D8D" w14:textId="77777777" w:rsidR="009D44CA" w:rsidRPr="00184426" w:rsidRDefault="00184426" w:rsidP="00CA3465">
      <w:pPr>
        <w:pStyle w:val="ListParagraph"/>
        <w:numPr>
          <w:ilvl w:val="0"/>
          <w:numId w:val="33"/>
        </w:numPr>
      </w:pPr>
      <w:r>
        <w:rPr>
          <w:rFonts w:cs="Arial"/>
        </w:rPr>
        <w:t>p</w:t>
      </w:r>
      <w:r w:rsidR="007065CA">
        <w:rPr>
          <w:rFonts w:cs="Arial"/>
        </w:rPr>
        <w:t xml:space="preserve">rovide access to other services provided by the Commonwealth and </w:t>
      </w:r>
      <w:r w:rsidR="00F04D8F">
        <w:rPr>
          <w:rFonts w:cs="Arial"/>
        </w:rPr>
        <w:t xml:space="preserve">the </w:t>
      </w:r>
      <w:r w:rsidR="00814CC8">
        <w:rPr>
          <w:rFonts w:cs="Arial"/>
        </w:rPr>
        <w:t>Northern Territory</w:t>
      </w:r>
      <w:r w:rsidR="007065CA">
        <w:rPr>
          <w:rFonts w:cs="Arial"/>
        </w:rPr>
        <w:t xml:space="preserve"> to all people with disability residing in</w:t>
      </w:r>
      <w:r w:rsidR="00E12710">
        <w:rPr>
          <w:rFonts w:cs="Arial"/>
        </w:rPr>
        <w:t xml:space="preserve"> the</w:t>
      </w:r>
      <w:r w:rsidR="007065CA">
        <w:rPr>
          <w:rFonts w:cs="Arial"/>
        </w:rPr>
        <w:t xml:space="preserve"> </w:t>
      </w:r>
      <w:r w:rsidR="00814CC8">
        <w:rPr>
          <w:rFonts w:cs="Arial"/>
        </w:rPr>
        <w:t>Northern Territory</w:t>
      </w:r>
      <w:r w:rsidR="007065CA">
        <w:rPr>
          <w:rFonts w:cs="Arial"/>
        </w:rPr>
        <w:t xml:space="preserve">, in accordance with the agreed responsibilities of all governments. </w:t>
      </w:r>
    </w:p>
    <w:p w14:paraId="47F8E362" w14:textId="77777777" w:rsidR="007065CA" w:rsidRPr="003E0F76" w:rsidRDefault="007065CA" w:rsidP="00CA3465">
      <w:pPr>
        <w:pStyle w:val="Heading2"/>
      </w:pPr>
      <w:r>
        <w:t>The NDIS and other service systems</w:t>
      </w:r>
    </w:p>
    <w:p w14:paraId="3237F581" w14:textId="77777777" w:rsidR="003E0F76" w:rsidRDefault="009C4BE8" w:rsidP="00CA3465">
      <w:pPr>
        <w:pStyle w:val="ListParagraph"/>
        <w:numPr>
          <w:ilvl w:val="0"/>
          <w:numId w:val="2"/>
        </w:numPr>
        <w:spacing w:after="120"/>
        <w:rPr>
          <w:rFonts w:cs="Arial"/>
        </w:rPr>
      </w:pPr>
      <w:r w:rsidRPr="0049224F">
        <w:rPr>
          <w:rFonts w:cs="Arial"/>
        </w:rPr>
        <w:t xml:space="preserve">The NDIS operates alongside </w:t>
      </w:r>
      <w:r w:rsidR="00640D65">
        <w:rPr>
          <w:rFonts w:cs="Arial"/>
        </w:rPr>
        <w:t xml:space="preserve">other </w:t>
      </w:r>
      <w:r w:rsidRPr="0049224F">
        <w:rPr>
          <w:rFonts w:cs="Arial"/>
        </w:rPr>
        <w:t>service systems in accordance with</w:t>
      </w:r>
      <w:r w:rsidR="00730A2F">
        <w:rPr>
          <w:rFonts w:cs="Arial"/>
        </w:rPr>
        <w:t xml:space="preserve"> the APTOS. All </w:t>
      </w:r>
      <w:r w:rsidR="00D96BA5">
        <w:rPr>
          <w:rFonts w:cs="Arial"/>
        </w:rPr>
        <w:t xml:space="preserve">governments have agreed that the </w:t>
      </w:r>
      <w:r w:rsidR="00DB52B8">
        <w:rPr>
          <w:rFonts w:cs="Arial"/>
        </w:rPr>
        <w:t xml:space="preserve">guiding </w:t>
      </w:r>
      <w:r w:rsidR="00D96BA5">
        <w:t>principles outlined in the APTOS will be used to determine the funding and delivery responsibilities of the NDIS; and that the interactions of the NDIS with other systems will reinforce the obligations of other service delivery systems to improve the lives of people with disability, in line with the National Disability Strategy.</w:t>
      </w:r>
    </w:p>
    <w:p w14:paraId="27D2139B" w14:textId="77777777" w:rsidR="00407B36" w:rsidRDefault="00407B36" w:rsidP="00407B36">
      <w:pPr>
        <w:pStyle w:val="ListParagraph"/>
        <w:keepLines/>
        <w:spacing w:after="120"/>
        <w:ind w:left="357"/>
        <w:rPr>
          <w:rFonts w:cs="Arial"/>
        </w:rPr>
      </w:pPr>
    </w:p>
    <w:p w14:paraId="4146EE8F" w14:textId="77777777" w:rsidR="00407B36" w:rsidRDefault="00407B36" w:rsidP="00407B36">
      <w:pPr>
        <w:pStyle w:val="ListParagraph"/>
        <w:keepLines/>
        <w:numPr>
          <w:ilvl w:val="0"/>
          <w:numId w:val="2"/>
        </w:numPr>
        <w:spacing w:after="120"/>
        <w:ind w:left="357" w:hanging="357"/>
        <w:rPr>
          <w:rFonts w:cs="Arial"/>
        </w:rPr>
      </w:pPr>
      <w:r>
        <w:rPr>
          <w:rFonts w:cs="Arial"/>
        </w:rPr>
        <w:t>The service decisions regarding support for NDIS partic</w:t>
      </w:r>
      <w:r w:rsidR="006C78CE">
        <w:rPr>
          <w:rFonts w:cs="Arial"/>
        </w:rPr>
        <w:t xml:space="preserve">ipants made by the NDIA and </w:t>
      </w:r>
      <w:r w:rsidR="006569CF">
        <w:rPr>
          <w:rFonts w:cs="Arial"/>
        </w:rPr>
        <w:t>other service systems</w:t>
      </w:r>
      <w:r>
        <w:rPr>
          <w:rFonts w:cs="Arial"/>
        </w:rPr>
        <w:t>, in line with the principles in the APTOS, should be implemented in a consistent manner.</w:t>
      </w:r>
      <w:r w:rsidR="006569CF">
        <w:rPr>
          <w:rFonts w:cs="Arial"/>
        </w:rPr>
        <w:t xml:space="preserve"> To support this, the NDIA will continue to publish all Operational Guidelines that guide decision making about funding supports for NDIS participants. </w:t>
      </w:r>
    </w:p>
    <w:p w14:paraId="593AC834" w14:textId="77777777" w:rsidR="00407B36" w:rsidRPr="00407B36" w:rsidRDefault="00407B36" w:rsidP="00407B36">
      <w:pPr>
        <w:pStyle w:val="ListParagraph"/>
        <w:keepLines/>
        <w:spacing w:after="120"/>
        <w:ind w:left="357"/>
        <w:rPr>
          <w:rFonts w:cs="Arial"/>
        </w:rPr>
      </w:pPr>
    </w:p>
    <w:p w14:paraId="3F1F4E14" w14:textId="77777777" w:rsidR="008A4F49" w:rsidRDefault="00574585" w:rsidP="007D6567">
      <w:pPr>
        <w:pStyle w:val="ListParagraph"/>
        <w:keepLines/>
        <w:numPr>
          <w:ilvl w:val="0"/>
          <w:numId w:val="2"/>
        </w:numPr>
        <w:spacing w:after="120"/>
        <w:ind w:left="357" w:hanging="357"/>
        <w:rPr>
          <w:rFonts w:cs="Arial"/>
        </w:rPr>
      </w:pPr>
      <w:r>
        <w:rPr>
          <w:rFonts w:cs="Arial"/>
        </w:rPr>
        <w:lastRenderedPageBreak/>
        <w:t xml:space="preserve">The APTOS </w:t>
      </w:r>
      <w:r w:rsidR="009C4BE8" w:rsidRPr="0049224F">
        <w:rPr>
          <w:rFonts w:cs="Arial"/>
        </w:rPr>
        <w:t xml:space="preserve">may be </w:t>
      </w:r>
      <w:r w:rsidR="00165A22">
        <w:rPr>
          <w:rFonts w:cs="Arial"/>
        </w:rPr>
        <w:t>amended</w:t>
      </w:r>
      <w:r w:rsidR="00165A22" w:rsidRPr="0049224F">
        <w:rPr>
          <w:rFonts w:cs="Arial"/>
        </w:rPr>
        <w:t xml:space="preserve"> </w:t>
      </w:r>
      <w:r w:rsidR="009C4BE8" w:rsidRPr="0049224F">
        <w:rPr>
          <w:rFonts w:cs="Arial"/>
        </w:rPr>
        <w:t>from time to time</w:t>
      </w:r>
      <w:r>
        <w:rPr>
          <w:rFonts w:cs="Arial"/>
        </w:rPr>
        <w:t xml:space="preserve">. Recognising that changes to the APTOS impact the NDIS and </w:t>
      </w:r>
      <w:r w:rsidR="00640D65">
        <w:rPr>
          <w:rFonts w:cs="Arial"/>
        </w:rPr>
        <w:t xml:space="preserve">other </w:t>
      </w:r>
      <w:r>
        <w:rPr>
          <w:rFonts w:cs="Arial"/>
        </w:rPr>
        <w:t>service systems</w:t>
      </w:r>
      <w:r w:rsidR="00A20B65">
        <w:rPr>
          <w:rFonts w:cs="Arial"/>
        </w:rPr>
        <w:t xml:space="preserve">; </w:t>
      </w:r>
      <w:r>
        <w:rPr>
          <w:rFonts w:cs="Arial"/>
        </w:rPr>
        <w:t>any changes to the APTOS will be undertaken through a collaborat</w:t>
      </w:r>
      <w:r w:rsidR="00D70223">
        <w:rPr>
          <w:rFonts w:cs="Arial"/>
        </w:rPr>
        <w:t>iv</w:t>
      </w:r>
      <w:r>
        <w:rPr>
          <w:rFonts w:cs="Arial"/>
        </w:rPr>
        <w:t xml:space="preserve">e and jointly agreed process between the Commonwealth and </w:t>
      </w:r>
      <w:r w:rsidR="0043177F">
        <w:rPr>
          <w:rFonts w:cs="Arial"/>
        </w:rPr>
        <w:t xml:space="preserve">all </w:t>
      </w:r>
      <w:r w:rsidR="00F45778">
        <w:rPr>
          <w:rFonts w:cs="Arial"/>
        </w:rPr>
        <w:t>s</w:t>
      </w:r>
      <w:r>
        <w:rPr>
          <w:rFonts w:cs="Arial"/>
        </w:rPr>
        <w:t>tates</w:t>
      </w:r>
      <w:r w:rsidR="00D70223">
        <w:rPr>
          <w:rFonts w:cs="Arial"/>
        </w:rPr>
        <w:t xml:space="preserve"> and </w:t>
      </w:r>
      <w:r w:rsidR="00F45778">
        <w:rPr>
          <w:rFonts w:cs="Arial"/>
        </w:rPr>
        <w:t>t</w:t>
      </w:r>
      <w:r w:rsidR="00D70223">
        <w:rPr>
          <w:rFonts w:cs="Arial"/>
        </w:rPr>
        <w:t>erritories</w:t>
      </w:r>
      <w:r>
        <w:rPr>
          <w:rFonts w:cs="Arial"/>
        </w:rPr>
        <w:t xml:space="preserve"> and will be agreed by COAG. </w:t>
      </w:r>
      <w:r w:rsidR="009C4BE8" w:rsidRPr="0049224F">
        <w:rPr>
          <w:rFonts w:cs="Arial"/>
        </w:rPr>
        <w:t xml:space="preserve"> </w:t>
      </w:r>
    </w:p>
    <w:p w14:paraId="2F033147" w14:textId="77777777" w:rsidR="009C4BE8" w:rsidRDefault="009C4BE8" w:rsidP="00CA3465">
      <w:pPr>
        <w:pStyle w:val="Heading1"/>
      </w:pPr>
      <w:r w:rsidRPr="0049224F">
        <w:t xml:space="preserve">Part </w:t>
      </w:r>
      <w:r w:rsidR="00F42817">
        <w:t>5</w:t>
      </w:r>
      <w:r w:rsidR="00F42817" w:rsidRPr="0049224F">
        <w:t xml:space="preserve"> </w:t>
      </w:r>
      <w:r w:rsidRPr="0049224F">
        <w:t>– Governance</w:t>
      </w:r>
    </w:p>
    <w:p w14:paraId="28864CBB" w14:textId="77777777" w:rsidR="008A4F49" w:rsidRPr="00C76630" w:rsidRDefault="008A4F49" w:rsidP="00CA3465">
      <w:pPr>
        <w:pStyle w:val="Heading2"/>
      </w:pPr>
      <w:r w:rsidRPr="00C76630">
        <w:t>Ministerial Council</w:t>
      </w:r>
    </w:p>
    <w:p w14:paraId="433A76E7" w14:textId="77777777" w:rsidR="00E12C33" w:rsidRDefault="009C4BE8" w:rsidP="00CA3465">
      <w:pPr>
        <w:pStyle w:val="ListParagraph"/>
        <w:numPr>
          <w:ilvl w:val="0"/>
          <w:numId w:val="2"/>
        </w:numPr>
        <w:spacing w:after="120"/>
        <w:rPr>
          <w:rFonts w:cs="Arial"/>
        </w:rPr>
      </w:pPr>
      <w:r w:rsidRPr="0049224F">
        <w:rPr>
          <w:rFonts w:cs="Arial"/>
        </w:rPr>
        <w:t xml:space="preserve">The NDIS is </w:t>
      </w:r>
      <w:r>
        <w:rPr>
          <w:rFonts w:cs="Arial"/>
        </w:rPr>
        <w:t xml:space="preserve">established by the NDIS Act and as outlined in Part 5 of the NDIS Act the NDIS is </w:t>
      </w:r>
      <w:r w:rsidRPr="0049224F">
        <w:rPr>
          <w:rFonts w:cs="Arial"/>
        </w:rPr>
        <w:t>overseen by a Ministerial Council</w:t>
      </w:r>
      <w:r>
        <w:rPr>
          <w:rFonts w:cs="Arial"/>
        </w:rPr>
        <w:t xml:space="preserve">. The NDIS Act defines the Ministerial Council as being designated by COAG as having responsibility for the NDIS, and </w:t>
      </w:r>
      <w:r w:rsidR="00F910B5">
        <w:rPr>
          <w:rFonts w:cs="Arial"/>
        </w:rPr>
        <w:t xml:space="preserve">as </w:t>
      </w:r>
      <w:r w:rsidR="0036505A">
        <w:rPr>
          <w:rFonts w:cs="Arial"/>
        </w:rPr>
        <w:t>being subject</w:t>
      </w:r>
      <w:r>
        <w:rPr>
          <w:rFonts w:cs="Arial"/>
        </w:rPr>
        <w:t xml:space="preserve"> to COAG guidance for Ministerial Councils. </w:t>
      </w:r>
    </w:p>
    <w:p w14:paraId="34F05502" w14:textId="77777777" w:rsidR="00E12C33" w:rsidRDefault="00E12C33" w:rsidP="00CA3465">
      <w:pPr>
        <w:pStyle w:val="ListParagraph"/>
        <w:spacing w:after="120"/>
        <w:rPr>
          <w:rFonts w:cs="Arial"/>
        </w:rPr>
      </w:pPr>
    </w:p>
    <w:p w14:paraId="02FA0672" w14:textId="77777777" w:rsidR="009C4BE8" w:rsidRPr="00053EEA" w:rsidRDefault="009C4BE8" w:rsidP="00CA3465">
      <w:pPr>
        <w:pStyle w:val="ListParagraph"/>
        <w:numPr>
          <w:ilvl w:val="0"/>
          <w:numId w:val="2"/>
        </w:numPr>
        <w:spacing w:after="120"/>
        <w:rPr>
          <w:rFonts w:cs="Arial"/>
        </w:rPr>
      </w:pPr>
      <w:r w:rsidRPr="000624F1">
        <w:rPr>
          <w:rFonts w:cs="Arial"/>
        </w:rPr>
        <w:t xml:space="preserve">The Ministerial Council consists of the Commonwealth and all </w:t>
      </w:r>
      <w:r w:rsidR="00F45778">
        <w:rPr>
          <w:rFonts w:cs="Arial"/>
        </w:rPr>
        <w:t>s</w:t>
      </w:r>
      <w:r w:rsidRPr="000624F1">
        <w:rPr>
          <w:rFonts w:cs="Arial"/>
        </w:rPr>
        <w:t xml:space="preserve">tates and </w:t>
      </w:r>
      <w:r w:rsidR="00F45778">
        <w:rPr>
          <w:rFonts w:cs="Arial"/>
        </w:rPr>
        <w:t>t</w:t>
      </w:r>
      <w:r w:rsidRPr="000624F1">
        <w:rPr>
          <w:rFonts w:cs="Arial"/>
        </w:rPr>
        <w:t>erritories, and</w:t>
      </w:r>
      <w:r w:rsidR="00551D85">
        <w:rPr>
          <w:rFonts w:cs="Arial"/>
        </w:rPr>
        <w:t> </w:t>
      </w:r>
      <w:r w:rsidRPr="000624F1">
        <w:rPr>
          <w:rFonts w:cs="Arial"/>
        </w:rPr>
        <w:t xml:space="preserve">currently comprises </w:t>
      </w:r>
      <w:r w:rsidRPr="00053EEA">
        <w:rPr>
          <w:rFonts w:cs="Arial"/>
        </w:rPr>
        <w:t xml:space="preserve">Ministers with responsibility for </w:t>
      </w:r>
      <w:r w:rsidR="00AA1BFC">
        <w:rPr>
          <w:rFonts w:cs="Arial"/>
        </w:rPr>
        <w:t>D</w:t>
      </w:r>
      <w:r w:rsidRPr="00053EEA">
        <w:rPr>
          <w:rFonts w:cs="Arial"/>
        </w:rPr>
        <w:t xml:space="preserve">isability and Treasury portfolios. </w:t>
      </w:r>
    </w:p>
    <w:p w14:paraId="4CD5F949" w14:textId="77777777" w:rsidR="004717E0" w:rsidRDefault="004717E0" w:rsidP="00CA3465">
      <w:pPr>
        <w:pStyle w:val="ListParagraph"/>
        <w:spacing w:after="120"/>
        <w:rPr>
          <w:rFonts w:cs="Arial"/>
        </w:rPr>
      </w:pPr>
    </w:p>
    <w:p w14:paraId="47C9565D" w14:textId="77777777" w:rsidR="00165A22" w:rsidRDefault="009C4BE8" w:rsidP="00CA3465">
      <w:pPr>
        <w:pStyle w:val="ListParagraph"/>
        <w:numPr>
          <w:ilvl w:val="0"/>
          <w:numId w:val="2"/>
        </w:numPr>
        <w:spacing w:after="120"/>
        <w:rPr>
          <w:rFonts w:cs="Arial"/>
        </w:rPr>
      </w:pPr>
      <w:r>
        <w:rPr>
          <w:rFonts w:cs="Arial"/>
        </w:rPr>
        <w:t xml:space="preserve">The Ministerial Council </w:t>
      </w:r>
      <w:r w:rsidR="00D51DD9">
        <w:rPr>
          <w:rFonts w:cs="Arial"/>
        </w:rPr>
        <w:t>is</w:t>
      </w:r>
      <w:r>
        <w:rPr>
          <w:rFonts w:cs="Arial"/>
        </w:rPr>
        <w:t xml:space="preserve"> supported by a Senior Officials Working Group (SOWG), chaired by the Commonwealth</w:t>
      </w:r>
      <w:r w:rsidR="00BF76B3">
        <w:rPr>
          <w:rFonts w:cs="Arial"/>
        </w:rPr>
        <w:t xml:space="preserve">. </w:t>
      </w:r>
    </w:p>
    <w:p w14:paraId="12030D66" w14:textId="77777777" w:rsidR="00165A22" w:rsidRDefault="00165A22" w:rsidP="00CA3465">
      <w:pPr>
        <w:pStyle w:val="ListParagraph"/>
      </w:pPr>
    </w:p>
    <w:p w14:paraId="1A25ACD7" w14:textId="77777777" w:rsidR="007D073F" w:rsidRPr="00A54A8B" w:rsidRDefault="00BF76B3" w:rsidP="00CA3465">
      <w:pPr>
        <w:pStyle w:val="ListParagraph"/>
        <w:numPr>
          <w:ilvl w:val="0"/>
          <w:numId w:val="2"/>
        </w:numPr>
        <w:spacing w:after="120"/>
        <w:rPr>
          <w:rFonts w:cs="Arial"/>
        </w:rPr>
      </w:pPr>
      <w:r w:rsidRPr="00BF76B3">
        <w:t xml:space="preserve">Representatives from the </w:t>
      </w:r>
      <w:r w:rsidRPr="00BF76B3">
        <w:rPr>
          <w:rFonts w:cs="Calibri"/>
        </w:rPr>
        <w:t>NDIA</w:t>
      </w:r>
      <w:r w:rsidR="0050025E">
        <w:rPr>
          <w:rFonts w:cs="Calibri"/>
        </w:rPr>
        <w:t xml:space="preserve"> and the NDIS Commission</w:t>
      </w:r>
      <w:r w:rsidRPr="00BF76B3">
        <w:rPr>
          <w:rFonts w:cs="Calibri"/>
        </w:rPr>
        <w:t xml:space="preserve"> will attend</w:t>
      </w:r>
      <w:r w:rsidR="00165A22">
        <w:rPr>
          <w:rFonts w:cs="Calibri"/>
        </w:rPr>
        <w:t xml:space="preserve"> Ministerial Council and SOWG meetings as required. </w:t>
      </w:r>
    </w:p>
    <w:p w14:paraId="32648315" w14:textId="77777777" w:rsidR="00E12C33" w:rsidRDefault="00E12C33" w:rsidP="00CA3465">
      <w:pPr>
        <w:pStyle w:val="ListParagraph"/>
        <w:spacing w:after="120"/>
        <w:rPr>
          <w:rFonts w:cs="Arial"/>
        </w:rPr>
      </w:pPr>
    </w:p>
    <w:p w14:paraId="55058156" w14:textId="77777777" w:rsidR="00E12C33" w:rsidRPr="000C317C" w:rsidRDefault="00E12C33" w:rsidP="00CA3465">
      <w:pPr>
        <w:pStyle w:val="ListParagraph"/>
        <w:numPr>
          <w:ilvl w:val="0"/>
          <w:numId w:val="2"/>
        </w:numPr>
        <w:spacing w:after="120"/>
        <w:rPr>
          <w:rFonts w:cs="Arial"/>
        </w:rPr>
      </w:pPr>
      <w:r>
        <w:rPr>
          <w:rFonts w:cs="Arial"/>
        </w:rPr>
        <w:t xml:space="preserve">Under the NDIS Act, the Ministerial Council may make recommendations to COAG about NDIS policy matters or issues that arise under the NDIS Act or that respond to </w:t>
      </w:r>
      <w:r w:rsidR="00A20B65">
        <w:rPr>
          <w:rFonts w:cs="Arial"/>
        </w:rPr>
        <w:t>a </w:t>
      </w:r>
      <w:r>
        <w:rPr>
          <w:rFonts w:cs="Arial"/>
        </w:rPr>
        <w:t>scheduled review of the operation of the NDIS Act. The Ministerial Council provide</w:t>
      </w:r>
      <w:r w:rsidR="00165A22">
        <w:rPr>
          <w:rFonts w:cs="Arial"/>
        </w:rPr>
        <w:t>s</w:t>
      </w:r>
      <w:r>
        <w:rPr>
          <w:rFonts w:cs="Arial"/>
        </w:rPr>
        <w:t xml:space="preserve"> an annual report to COAG</w:t>
      </w:r>
      <w:r w:rsidR="00165A22">
        <w:rPr>
          <w:rFonts w:cs="Arial"/>
        </w:rPr>
        <w:t xml:space="preserve"> and other reports as requested</w:t>
      </w:r>
      <w:r>
        <w:rPr>
          <w:rFonts w:cs="Arial"/>
        </w:rPr>
        <w:t>.</w:t>
      </w:r>
    </w:p>
    <w:p w14:paraId="4F3FAFBC" w14:textId="77777777" w:rsidR="009C4BE8" w:rsidRPr="00E12C33" w:rsidRDefault="00E12C33" w:rsidP="00CA3465">
      <w:pPr>
        <w:pStyle w:val="Heading2"/>
      </w:pPr>
      <w:r w:rsidRPr="00C76630">
        <w:t>Working with the National Disability Insurance Agency</w:t>
      </w:r>
    </w:p>
    <w:p w14:paraId="5945A3ED" w14:textId="77777777" w:rsidR="00D60F44" w:rsidRDefault="00D60F44" w:rsidP="00CA3465">
      <w:pPr>
        <w:pStyle w:val="ListParagraph"/>
        <w:numPr>
          <w:ilvl w:val="0"/>
          <w:numId w:val="2"/>
        </w:numPr>
        <w:spacing w:after="120"/>
        <w:rPr>
          <w:rFonts w:cs="Arial"/>
        </w:rPr>
      </w:pPr>
      <w:r w:rsidRPr="00665152">
        <w:rPr>
          <w:rFonts w:cs="Arial"/>
        </w:rPr>
        <w:t>The NDIA is an independent statutory agency, whose role</w:t>
      </w:r>
      <w:r w:rsidR="00F45778">
        <w:rPr>
          <w:rFonts w:cs="Arial"/>
        </w:rPr>
        <w:t>, as set out in the NDIS Act,</w:t>
      </w:r>
      <w:r w:rsidRPr="00665152">
        <w:rPr>
          <w:rFonts w:cs="Arial"/>
        </w:rPr>
        <w:t xml:space="preserve"> is</w:t>
      </w:r>
      <w:r w:rsidR="00551D85">
        <w:rPr>
          <w:rFonts w:cs="Arial"/>
        </w:rPr>
        <w:t> </w:t>
      </w:r>
      <w:r w:rsidRPr="00665152">
        <w:rPr>
          <w:rFonts w:cs="Arial"/>
        </w:rPr>
        <w:t xml:space="preserve">to </w:t>
      </w:r>
      <w:r w:rsidR="00165A22">
        <w:rPr>
          <w:rFonts w:cs="Arial"/>
        </w:rPr>
        <w:t>deliver</w:t>
      </w:r>
      <w:r w:rsidRPr="00665152">
        <w:rPr>
          <w:rFonts w:cs="Arial"/>
        </w:rPr>
        <w:t xml:space="preserve"> the NDIS</w:t>
      </w:r>
      <w:r w:rsidR="00665152">
        <w:rPr>
          <w:rFonts w:cs="Arial"/>
        </w:rPr>
        <w:t xml:space="preserve"> </w:t>
      </w:r>
      <w:r w:rsidR="00165A22">
        <w:rPr>
          <w:rFonts w:cs="Arial"/>
        </w:rPr>
        <w:t xml:space="preserve">and manage the financial sustainability of the NDIS, and to develop the sector, build community awareness and undertake data collection and research relating to disabilities. </w:t>
      </w:r>
    </w:p>
    <w:p w14:paraId="5FAE92C3" w14:textId="77777777" w:rsidR="00165A22" w:rsidRPr="00665152" w:rsidRDefault="00165A22" w:rsidP="00CA3465">
      <w:pPr>
        <w:pStyle w:val="ListParagraph"/>
        <w:spacing w:after="120"/>
        <w:ind w:left="360"/>
        <w:rPr>
          <w:rFonts w:cs="Arial"/>
        </w:rPr>
      </w:pPr>
    </w:p>
    <w:p w14:paraId="4741309C" w14:textId="77777777" w:rsidR="000624F1" w:rsidRDefault="007A4F6B" w:rsidP="00CA3465">
      <w:pPr>
        <w:pStyle w:val="ListParagraph"/>
        <w:numPr>
          <w:ilvl w:val="0"/>
          <w:numId w:val="2"/>
        </w:numPr>
        <w:spacing w:after="120"/>
        <w:rPr>
          <w:rFonts w:cs="Arial"/>
        </w:rPr>
      </w:pPr>
      <w:r w:rsidRPr="00665152">
        <w:rPr>
          <w:rFonts w:cs="Arial"/>
        </w:rPr>
        <w:t>The Parties</w:t>
      </w:r>
      <w:r w:rsidR="009C4BE8" w:rsidRPr="00665152">
        <w:rPr>
          <w:rFonts w:cs="Arial"/>
        </w:rPr>
        <w:t xml:space="preserve"> </w:t>
      </w:r>
      <w:r w:rsidR="00D51DD9" w:rsidRPr="00665152">
        <w:rPr>
          <w:rFonts w:cs="Arial"/>
        </w:rPr>
        <w:t xml:space="preserve">may work with the NDIA to </w:t>
      </w:r>
      <w:r w:rsidR="009C4BE8" w:rsidRPr="00665152">
        <w:rPr>
          <w:rFonts w:cs="Arial"/>
        </w:rPr>
        <w:t xml:space="preserve">consider and resolve bilateral matters relating to the operation of the NDIS. </w:t>
      </w:r>
      <w:r w:rsidR="00407B36">
        <w:rPr>
          <w:rFonts w:cs="Arial"/>
        </w:rPr>
        <w:t xml:space="preserve">This </w:t>
      </w:r>
      <w:r w:rsidR="006569CF">
        <w:rPr>
          <w:rFonts w:cs="Arial"/>
        </w:rPr>
        <w:t xml:space="preserve">will </w:t>
      </w:r>
      <w:r w:rsidR="00407B36">
        <w:rPr>
          <w:rFonts w:cs="Arial"/>
        </w:rPr>
        <w:t xml:space="preserve">be supported by agreed local and state-level governance arrangements which bring together the relevant parties and the NDIA. </w:t>
      </w:r>
      <w:r w:rsidR="009C4BE8" w:rsidRPr="00665152">
        <w:rPr>
          <w:rFonts w:cs="Arial"/>
        </w:rPr>
        <w:t xml:space="preserve">Unresolved matters could be escalated to the </w:t>
      </w:r>
      <w:r w:rsidR="000A1516" w:rsidRPr="00665152">
        <w:rPr>
          <w:rFonts w:cs="Arial"/>
        </w:rPr>
        <w:t>relevant Ministers</w:t>
      </w:r>
      <w:r w:rsidR="006818C3" w:rsidRPr="00665152">
        <w:rPr>
          <w:rFonts w:cs="Arial"/>
        </w:rPr>
        <w:t xml:space="preserve"> or First Ministers</w:t>
      </w:r>
      <w:r w:rsidR="000A1516" w:rsidRPr="00665152">
        <w:rPr>
          <w:rFonts w:cs="Arial"/>
        </w:rPr>
        <w:t>, or</w:t>
      </w:r>
      <w:r w:rsidR="00551D85">
        <w:rPr>
          <w:rFonts w:cs="Arial"/>
        </w:rPr>
        <w:t> </w:t>
      </w:r>
      <w:r w:rsidR="000A1516" w:rsidRPr="00665152">
        <w:rPr>
          <w:rFonts w:cs="Arial"/>
        </w:rPr>
        <w:t xml:space="preserve">where they have multilateral relevance, the </w:t>
      </w:r>
      <w:r w:rsidR="009C4BE8" w:rsidRPr="00665152">
        <w:rPr>
          <w:rFonts w:cs="Arial"/>
        </w:rPr>
        <w:t>Ministerial Council</w:t>
      </w:r>
      <w:r w:rsidR="00165A22">
        <w:rPr>
          <w:rFonts w:cs="Arial"/>
        </w:rPr>
        <w:t xml:space="preserve"> – or relevant officials</w:t>
      </w:r>
      <w:r w:rsidR="008E7A1E">
        <w:rPr>
          <w:rFonts w:cs="Arial"/>
        </w:rPr>
        <w:t>’</w:t>
      </w:r>
      <w:r w:rsidR="00165A22">
        <w:rPr>
          <w:rFonts w:cs="Arial"/>
        </w:rPr>
        <w:t xml:space="preserve"> bodies</w:t>
      </w:r>
      <w:r w:rsidR="009C4BE8" w:rsidRPr="00665152">
        <w:rPr>
          <w:rFonts w:cs="Arial"/>
        </w:rPr>
        <w:t>.</w:t>
      </w:r>
    </w:p>
    <w:p w14:paraId="2AF2AE7C" w14:textId="77777777" w:rsidR="000624F1" w:rsidRDefault="000624F1" w:rsidP="00CA3465">
      <w:pPr>
        <w:pStyle w:val="ListParagraph"/>
        <w:spacing w:after="120"/>
        <w:ind w:left="360"/>
        <w:rPr>
          <w:rFonts w:cs="Arial"/>
        </w:rPr>
      </w:pPr>
    </w:p>
    <w:p w14:paraId="3B1C8E68" w14:textId="77777777" w:rsidR="00165A22" w:rsidRDefault="000624F1" w:rsidP="00CA3465">
      <w:pPr>
        <w:pStyle w:val="ListParagraph"/>
        <w:numPr>
          <w:ilvl w:val="0"/>
          <w:numId w:val="2"/>
        </w:numPr>
        <w:spacing w:after="120"/>
        <w:rPr>
          <w:rFonts w:cs="Arial"/>
        </w:rPr>
      </w:pPr>
      <w:r>
        <w:rPr>
          <w:rFonts w:cs="Arial"/>
        </w:rPr>
        <w:t xml:space="preserve">Under the </w:t>
      </w:r>
      <w:r w:rsidRPr="000624F1">
        <w:rPr>
          <w:rFonts w:cs="Arial"/>
        </w:rPr>
        <w:t xml:space="preserve">NDIS Act, the Commonwealth Minister, as chair of the Ministerial Council and with all </w:t>
      </w:r>
      <w:r w:rsidR="00F45778">
        <w:rPr>
          <w:rFonts w:cs="Arial"/>
        </w:rPr>
        <w:t>s</w:t>
      </w:r>
      <w:r w:rsidRPr="000624F1">
        <w:rPr>
          <w:rFonts w:cs="Arial"/>
        </w:rPr>
        <w:t>tate</w:t>
      </w:r>
      <w:r w:rsidR="00F910B5">
        <w:rPr>
          <w:rFonts w:cs="Arial"/>
        </w:rPr>
        <w:t>s’</w:t>
      </w:r>
      <w:r w:rsidR="007D6567">
        <w:rPr>
          <w:rFonts w:cs="Arial"/>
        </w:rPr>
        <w:t xml:space="preserve"> and </w:t>
      </w:r>
      <w:r w:rsidR="00F45778">
        <w:rPr>
          <w:rFonts w:cs="Arial"/>
        </w:rPr>
        <w:t>t</w:t>
      </w:r>
      <w:r w:rsidR="007D6567">
        <w:rPr>
          <w:rFonts w:cs="Arial"/>
        </w:rPr>
        <w:t>erritor</w:t>
      </w:r>
      <w:r w:rsidR="00F910B5">
        <w:rPr>
          <w:rFonts w:cs="Arial"/>
        </w:rPr>
        <w:t>ies’</w:t>
      </w:r>
      <w:r w:rsidRPr="000624F1">
        <w:rPr>
          <w:rFonts w:cs="Arial"/>
        </w:rPr>
        <w:t xml:space="preserve"> agreement, can</w:t>
      </w:r>
      <w:r w:rsidR="00165A22">
        <w:rPr>
          <w:rFonts w:cs="Arial"/>
        </w:rPr>
        <w:t>:</w:t>
      </w:r>
    </w:p>
    <w:p w14:paraId="519010EF" w14:textId="77777777" w:rsidR="00165A22" w:rsidRDefault="000624F1" w:rsidP="00CA3465">
      <w:pPr>
        <w:pStyle w:val="ListParagraph"/>
        <w:numPr>
          <w:ilvl w:val="1"/>
          <w:numId w:val="2"/>
        </w:numPr>
        <w:spacing w:after="120"/>
        <w:rPr>
          <w:rFonts w:cs="Arial"/>
        </w:rPr>
      </w:pPr>
      <w:r w:rsidRPr="000624F1">
        <w:rPr>
          <w:rFonts w:cs="Arial"/>
        </w:rPr>
        <w:t>give directions, by legislative instrument, to the NDIA about the performance of its functions</w:t>
      </w:r>
      <w:r w:rsidR="00165A22">
        <w:rPr>
          <w:rFonts w:cs="Arial"/>
        </w:rPr>
        <w:t>; and</w:t>
      </w:r>
      <w:r w:rsidRPr="000624F1">
        <w:rPr>
          <w:rFonts w:cs="Arial"/>
        </w:rPr>
        <w:t xml:space="preserve"> </w:t>
      </w:r>
    </w:p>
    <w:p w14:paraId="1EE682E8" w14:textId="77777777" w:rsidR="00C97721" w:rsidRDefault="000624F1" w:rsidP="00CA3465">
      <w:pPr>
        <w:pStyle w:val="ListParagraph"/>
        <w:numPr>
          <w:ilvl w:val="1"/>
          <w:numId w:val="2"/>
        </w:numPr>
        <w:spacing w:after="120"/>
        <w:rPr>
          <w:rFonts w:cs="Arial"/>
        </w:rPr>
      </w:pPr>
      <w:r w:rsidRPr="000624F1">
        <w:rPr>
          <w:rFonts w:cs="Arial"/>
        </w:rPr>
        <w:lastRenderedPageBreak/>
        <w:t>provide strategic guidance to the NDIA Board</w:t>
      </w:r>
      <w:r>
        <w:rPr>
          <w:rFonts w:cs="Arial"/>
        </w:rPr>
        <w:t>.</w:t>
      </w:r>
    </w:p>
    <w:p w14:paraId="0C38CF35" w14:textId="77777777" w:rsidR="00111A02" w:rsidRPr="00184426" w:rsidRDefault="00111A02" w:rsidP="00CA3465">
      <w:pPr>
        <w:pStyle w:val="Heading2"/>
      </w:pPr>
      <w:r w:rsidRPr="00184426">
        <w:t xml:space="preserve">Working with the </w:t>
      </w:r>
      <w:r w:rsidR="00D72122">
        <w:t>NDIS</w:t>
      </w:r>
      <w:r w:rsidR="00D72122" w:rsidRPr="00184426">
        <w:t xml:space="preserve"> </w:t>
      </w:r>
      <w:r w:rsidRPr="00184426">
        <w:t xml:space="preserve">Quality </w:t>
      </w:r>
      <w:r w:rsidR="002C6017">
        <w:t>and</w:t>
      </w:r>
      <w:r w:rsidRPr="00184426">
        <w:t xml:space="preserve"> Safeguards Commission</w:t>
      </w:r>
    </w:p>
    <w:p w14:paraId="7A71DE52" w14:textId="77777777" w:rsidR="0050025E" w:rsidRPr="00CA1632" w:rsidRDefault="0050025E" w:rsidP="00CA3465">
      <w:pPr>
        <w:pStyle w:val="ListParagraph"/>
        <w:numPr>
          <w:ilvl w:val="0"/>
          <w:numId w:val="2"/>
        </w:numPr>
        <w:spacing w:after="120"/>
        <w:rPr>
          <w:rFonts w:cs="Arial"/>
        </w:rPr>
      </w:pPr>
      <w:r w:rsidRPr="00CA1632">
        <w:rPr>
          <w:rFonts w:cs="Arial"/>
        </w:rPr>
        <w:t xml:space="preserve">The </w:t>
      </w:r>
      <w:r w:rsidR="002C6017">
        <w:rPr>
          <w:rFonts w:cs="Arial"/>
        </w:rPr>
        <w:t>NDIS Commission</w:t>
      </w:r>
      <w:r w:rsidRPr="00CA1632">
        <w:rPr>
          <w:rFonts w:cs="Arial"/>
        </w:rPr>
        <w:t xml:space="preserve"> is an independent statutory agency, whose role</w:t>
      </w:r>
      <w:r w:rsidR="00F45778">
        <w:rPr>
          <w:rFonts w:cs="Arial"/>
        </w:rPr>
        <w:t>, as set out in the NDIS Act,</w:t>
      </w:r>
      <w:r w:rsidRPr="00CA1632">
        <w:rPr>
          <w:rFonts w:cs="Arial"/>
        </w:rPr>
        <w:t xml:space="preserve"> is to provide functions relating to the quality and safety of services provided to people with disability, register and oversee the operation of NDIS providers and manage and resolve complaints about NDIS providers. </w:t>
      </w:r>
    </w:p>
    <w:p w14:paraId="7D6AE739" w14:textId="77777777" w:rsidR="0050025E" w:rsidRPr="00184426" w:rsidRDefault="0050025E" w:rsidP="00CA3465">
      <w:pPr>
        <w:pStyle w:val="ListParagraph"/>
        <w:spacing w:after="120"/>
        <w:ind w:left="360"/>
        <w:rPr>
          <w:rFonts w:cs="Arial"/>
        </w:rPr>
      </w:pPr>
    </w:p>
    <w:p w14:paraId="0935643B" w14:textId="77777777" w:rsidR="00111A02" w:rsidRPr="00184426" w:rsidRDefault="00111A02" w:rsidP="00CA3465">
      <w:pPr>
        <w:pStyle w:val="ListParagraph"/>
        <w:numPr>
          <w:ilvl w:val="0"/>
          <w:numId w:val="2"/>
        </w:numPr>
        <w:spacing w:after="120"/>
        <w:rPr>
          <w:rFonts w:cs="Arial"/>
        </w:rPr>
      </w:pPr>
      <w:r w:rsidRPr="00184426">
        <w:rPr>
          <w:rFonts w:cs="Arial"/>
        </w:rPr>
        <w:t xml:space="preserve">The Parties may work with the </w:t>
      </w:r>
      <w:r w:rsidR="00647D80" w:rsidRPr="00184426">
        <w:rPr>
          <w:rFonts w:cs="Arial"/>
        </w:rPr>
        <w:t xml:space="preserve">NDIS </w:t>
      </w:r>
      <w:r w:rsidRPr="00184426">
        <w:rPr>
          <w:rFonts w:cs="Arial"/>
        </w:rPr>
        <w:t xml:space="preserve">Commission to consider and resolve bilateral matters relating to the operation of the NDIS. </w:t>
      </w:r>
      <w:r w:rsidR="00407B36">
        <w:rPr>
          <w:rFonts w:cs="Arial"/>
        </w:rPr>
        <w:t xml:space="preserve">This may be supported by agreed governance arrangements which bring together the relevant parties and the NDIS Commission. </w:t>
      </w:r>
      <w:r w:rsidRPr="00184426">
        <w:rPr>
          <w:rFonts w:cs="Arial"/>
        </w:rPr>
        <w:t>Unresolved matters could be escalated to the relevant Ministers or First</w:t>
      </w:r>
      <w:r w:rsidR="00551D85">
        <w:rPr>
          <w:rFonts w:cs="Arial"/>
        </w:rPr>
        <w:t> </w:t>
      </w:r>
      <w:r w:rsidRPr="00184426">
        <w:rPr>
          <w:rFonts w:cs="Arial"/>
        </w:rPr>
        <w:t xml:space="preserve">Ministers, or where they have multilateral relevance, the </w:t>
      </w:r>
      <w:r w:rsidR="00647D80" w:rsidRPr="00184426">
        <w:rPr>
          <w:rFonts w:cs="Arial"/>
        </w:rPr>
        <w:t>Ministerial Council – or</w:t>
      </w:r>
      <w:r w:rsidR="00551D85">
        <w:rPr>
          <w:rFonts w:cs="Arial"/>
        </w:rPr>
        <w:t> </w:t>
      </w:r>
      <w:r w:rsidR="00647D80" w:rsidRPr="00184426">
        <w:rPr>
          <w:rFonts w:cs="Arial"/>
        </w:rPr>
        <w:t>relevant officials</w:t>
      </w:r>
      <w:r w:rsidR="008E7A1E">
        <w:rPr>
          <w:rFonts w:cs="Arial"/>
        </w:rPr>
        <w:t>’</w:t>
      </w:r>
      <w:r w:rsidR="00647D80" w:rsidRPr="00184426">
        <w:rPr>
          <w:rFonts w:cs="Arial"/>
        </w:rPr>
        <w:t xml:space="preserve"> bodies.</w:t>
      </w:r>
    </w:p>
    <w:p w14:paraId="6052DBE9" w14:textId="77777777" w:rsidR="006B7AEA" w:rsidRPr="00E12C33" w:rsidRDefault="00E12C33" w:rsidP="00CA3465">
      <w:pPr>
        <w:pStyle w:val="Heading2"/>
      </w:pPr>
      <w:r w:rsidRPr="00C76630">
        <w:t>Consultation process</w:t>
      </w:r>
      <w:r w:rsidR="00165A22">
        <w:t>es</w:t>
      </w:r>
      <w:r w:rsidR="00407B36">
        <w:t xml:space="preserve"> on the NDIS Act</w:t>
      </w:r>
      <w:r w:rsidR="00934E0F">
        <w:t xml:space="preserve"> and legislative instruments</w:t>
      </w:r>
    </w:p>
    <w:p w14:paraId="65CB677D" w14:textId="77777777" w:rsidR="002D56C8" w:rsidRDefault="006B7AEA" w:rsidP="00CA3465">
      <w:pPr>
        <w:pStyle w:val="ListParagraph"/>
        <w:numPr>
          <w:ilvl w:val="0"/>
          <w:numId w:val="2"/>
        </w:numPr>
        <w:spacing w:after="120"/>
        <w:rPr>
          <w:rFonts w:cs="Arial"/>
        </w:rPr>
      </w:pPr>
      <w:r>
        <w:rPr>
          <w:rFonts w:cs="Arial"/>
        </w:rPr>
        <w:t>Where consultation is required in relation to a proposed change to the NDIS Act</w:t>
      </w:r>
      <w:r w:rsidR="009D509C">
        <w:rPr>
          <w:rFonts w:cs="Arial"/>
        </w:rPr>
        <w:t>,</w:t>
      </w:r>
      <w:r>
        <w:rPr>
          <w:rFonts w:cs="Arial"/>
        </w:rPr>
        <w:t xml:space="preserve"> or </w:t>
      </w:r>
      <w:r w:rsidR="00541B7B">
        <w:rPr>
          <w:rFonts w:cs="Arial"/>
        </w:rPr>
        <w:t>a</w:t>
      </w:r>
      <w:r w:rsidR="000A30C1">
        <w:rPr>
          <w:rFonts w:cs="Arial"/>
        </w:rPr>
        <w:t xml:space="preserve"> </w:t>
      </w:r>
      <w:r w:rsidR="00541B7B">
        <w:rPr>
          <w:rFonts w:cs="Arial"/>
        </w:rPr>
        <w:t>n</w:t>
      </w:r>
      <w:r w:rsidR="000A30C1">
        <w:rPr>
          <w:rFonts w:cs="Arial"/>
        </w:rPr>
        <w:t>ew or existing</w:t>
      </w:r>
      <w:r w:rsidR="00541B7B">
        <w:rPr>
          <w:rFonts w:cs="Arial"/>
        </w:rPr>
        <w:t xml:space="preserve"> </w:t>
      </w:r>
      <w:r>
        <w:rPr>
          <w:rFonts w:cs="Arial"/>
        </w:rPr>
        <w:t>instrument made under it</w:t>
      </w:r>
      <w:r w:rsidR="009D509C">
        <w:rPr>
          <w:rFonts w:cs="Arial"/>
        </w:rPr>
        <w:t>,</w:t>
      </w:r>
      <w:r w:rsidR="002D56C8">
        <w:rPr>
          <w:rFonts w:cs="Arial"/>
        </w:rPr>
        <w:t xml:space="preserve"> the following process will be followed:</w:t>
      </w:r>
    </w:p>
    <w:p w14:paraId="474E0B30" w14:textId="77777777" w:rsidR="006B7AEA" w:rsidRDefault="002D56C8" w:rsidP="00CA3465">
      <w:pPr>
        <w:pStyle w:val="ListParagraph"/>
        <w:numPr>
          <w:ilvl w:val="0"/>
          <w:numId w:val="44"/>
        </w:numPr>
        <w:spacing w:after="120"/>
        <w:rPr>
          <w:rFonts w:cs="Arial"/>
        </w:rPr>
      </w:pPr>
      <w:r>
        <w:rPr>
          <w:rFonts w:cs="Arial"/>
        </w:rPr>
        <w:t>contact at officer level between the Commonwealth and affected jurisdictions</w:t>
      </w:r>
      <w:r w:rsidR="009D509C">
        <w:rPr>
          <w:rFonts w:cs="Arial"/>
        </w:rPr>
        <w:t>;</w:t>
      </w:r>
    </w:p>
    <w:p w14:paraId="1810160B" w14:textId="77777777" w:rsidR="009D509C" w:rsidRDefault="009D509C" w:rsidP="00CA3465">
      <w:pPr>
        <w:pStyle w:val="ListParagraph"/>
        <w:numPr>
          <w:ilvl w:val="0"/>
          <w:numId w:val="44"/>
        </w:numPr>
        <w:spacing w:after="120"/>
        <w:rPr>
          <w:rFonts w:cs="Arial"/>
        </w:rPr>
      </w:pPr>
      <w:r>
        <w:rPr>
          <w:rFonts w:cs="Arial"/>
        </w:rPr>
        <w:t xml:space="preserve">SOWG consideration of a proposed </w:t>
      </w:r>
      <w:r w:rsidR="00165A22">
        <w:rPr>
          <w:rFonts w:cs="Arial"/>
        </w:rPr>
        <w:t xml:space="preserve">multilateral </w:t>
      </w:r>
      <w:r w:rsidR="000E5DEA">
        <w:rPr>
          <w:rFonts w:cs="Arial"/>
        </w:rPr>
        <w:t>change</w:t>
      </w:r>
      <w:r>
        <w:rPr>
          <w:rFonts w:cs="Arial"/>
        </w:rPr>
        <w:t>;</w:t>
      </w:r>
    </w:p>
    <w:p w14:paraId="3C2A6329" w14:textId="77777777" w:rsidR="009D509C" w:rsidRDefault="009D509C" w:rsidP="00CA3465">
      <w:pPr>
        <w:pStyle w:val="ListParagraph"/>
        <w:numPr>
          <w:ilvl w:val="0"/>
          <w:numId w:val="44"/>
        </w:numPr>
        <w:spacing w:after="120"/>
        <w:rPr>
          <w:rFonts w:cs="Arial"/>
        </w:rPr>
      </w:pPr>
      <w:r>
        <w:rPr>
          <w:rFonts w:cs="Arial"/>
        </w:rPr>
        <w:t>if there is an unintended impact on a jurisdiction</w:t>
      </w:r>
      <w:r w:rsidR="00902F8C">
        <w:rPr>
          <w:rFonts w:cs="Arial"/>
        </w:rPr>
        <w:t>,</w:t>
      </w:r>
      <w:r>
        <w:rPr>
          <w:rFonts w:cs="Arial"/>
        </w:rPr>
        <w:t xml:space="preserve"> the Commonwealth should be notified within 14 </w:t>
      </w:r>
      <w:r w:rsidR="00165A22">
        <w:rPr>
          <w:rFonts w:cs="Arial"/>
        </w:rPr>
        <w:t xml:space="preserve">calendar </w:t>
      </w:r>
      <w:r>
        <w:rPr>
          <w:rFonts w:cs="Arial"/>
        </w:rPr>
        <w:t>days of SOWG consideration;</w:t>
      </w:r>
    </w:p>
    <w:p w14:paraId="412AFA74" w14:textId="77777777" w:rsidR="009D509C" w:rsidRDefault="009D509C" w:rsidP="00CA3465">
      <w:pPr>
        <w:pStyle w:val="ListParagraph"/>
        <w:numPr>
          <w:ilvl w:val="0"/>
          <w:numId w:val="44"/>
        </w:numPr>
        <w:spacing w:after="120"/>
        <w:rPr>
          <w:rFonts w:cs="Arial"/>
        </w:rPr>
      </w:pPr>
      <w:r>
        <w:rPr>
          <w:rFonts w:cs="Arial"/>
        </w:rPr>
        <w:t>where there is an unintended impact, the Commonwealth will work with that jurisdiction to remove or minimise it;</w:t>
      </w:r>
    </w:p>
    <w:p w14:paraId="28D716D3" w14:textId="77777777" w:rsidR="009D509C" w:rsidRDefault="009D509C" w:rsidP="00CA3465">
      <w:pPr>
        <w:pStyle w:val="ListParagraph"/>
        <w:numPr>
          <w:ilvl w:val="0"/>
          <w:numId w:val="44"/>
        </w:numPr>
        <w:spacing w:after="120"/>
        <w:rPr>
          <w:rFonts w:cs="Arial"/>
        </w:rPr>
      </w:pPr>
      <w:r>
        <w:rPr>
          <w:rFonts w:cs="Arial"/>
        </w:rPr>
        <w:t>if the process outlined in (c) or (d) above occurs and it results in redrafting, the</w:t>
      </w:r>
      <w:r w:rsidR="00551D85">
        <w:rPr>
          <w:rFonts w:cs="Arial"/>
        </w:rPr>
        <w:t> </w:t>
      </w:r>
      <w:r>
        <w:rPr>
          <w:rFonts w:cs="Arial"/>
        </w:rPr>
        <w:t xml:space="preserve">Commonwealth will recirculate the proposed </w:t>
      </w:r>
      <w:r w:rsidR="000E5DEA">
        <w:rPr>
          <w:rFonts w:cs="Arial"/>
        </w:rPr>
        <w:t>change</w:t>
      </w:r>
      <w:r>
        <w:rPr>
          <w:rFonts w:cs="Arial"/>
        </w:rPr>
        <w:t xml:space="preserve"> to SOWG for agreement within </w:t>
      </w:r>
      <w:r w:rsidR="00A20B65">
        <w:rPr>
          <w:rFonts w:cs="Arial"/>
        </w:rPr>
        <w:t xml:space="preserve">five </w:t>
      </w:r>
      <w:r>
        <w:rPr>
          <w:rFonts w:cs="Arial"/>
        </w:rPr>
        <w:t>working days;</w:t>
      </w:r>
    </w:p>
    <w:p w14:paraId="5E935898" w14:textId="77777777" w:rsidR="009D509C" w:rsidRDefault="009D509C" w:rsidP="00CA3465">
      <w:pPr>
        <w:pStyle w:val="ListParagraph"/>
        <w:numPr>
          <w:ilvl w:val="0"/>
          <w:numId w:val="44"/>
        </w:numPr>
        <w:spacing w:after="120"/>
        <w:rPr>
          <w:rFonts w:cs="Arial"/>
        </w:rPr>
      </w:pPr>
      <w:r>
        <w:rPr>
          <w:rFonts w:cs="Arial"/>
        </w:rPr>
        <w:t>the process outlined in (c), (d) and (e) above may occur more than once;</w:t>
      </w:r>
    </w:p>
    <w:p w14:paraId="55BAA50C" w14:textId="77777777" w:rsidR="009D509C" w:rsidRDefault="000E5DEA" w:rsidP="00CA3465">
      <w:pPr>
        <w:pStyle w:val="ListParagraph"/>
        <w:numPr>
          <w:ilvl w:val="0"/>
          <w:numId w:val="44"/>
        </w:numPr>
        <w:spacing w:after="120"/>
        <w:rPr>
          <w:rFonts w:cs="Arial"/>
        </w:rPr>
      </w:pPr>
      <w:r>
        <w:rPr>
          <w:rFonts w:cs="Arial"/>
        </w:rPr>
        <w:t xml:space="preserve">if there is no unintended </w:t>
      </w:r>
      <w:r w:rsidR="00184426">
        <w:rPr>
          <w:rFonts w:cs="Arial"/>
        </w:rPr>
        <w:t>impact notified under (c) above</w:t>
      </w:r>
      <w:r w:rsidR="008C280C">
        <w:rPr>
          <w:rFonts w:cs="Arial"/>
        </w:rPr>
        <w:t xml:space="preserve"> </w:t>
      </w:r>
      <w:r>
        <w:rPr>
          <w:rFonts w:cs="Arial"/>
        </w:rPr>
        <w:t>or, where there is such an impact, when the process in (c)</w:t>
      </w:r>
      <w:r w:rsidR="00902F8C">
        <w:rPr>
          <w:rFonts w:cs="Arial"/>
        </w:rPr>
        <w:t>,</w:t>
      </w:r>
      <w:r>
        <w:rPr>
          <w:rFonts w:cs="Arial"/>
        </w:rPr>
        <w:t xml:space="preserve"> (d) and (e) above has occurred, the Commonwealth Minister</w:t>
      </w:r>
      <w:r w:rsidR="001D53BC">
        <w:rPr>
          <w:rFonts w:cs="Arial"/>
        </w:rPr>
        <w:t xml:space="preserve"> or, where delegated, the NDIS Commissioner,</w:t>
      </w:r>
      <w:r>
        <w:rPr>
          <w:rFonts w:cs="Arial"/>
        </w:rPr>
        <w:t xml:space="preserve"> will write to jurisdictional Ministers about the proposed change and request a response within 28 calendar days of the letter being sent; and</w:t>
      </w:r>
    </w:p>
    <w:p w14:paraId="745A916D" w14:textId="77777777" w:rsidR="000E5DEA" w:rsidRDefault="000E5DEA" w:rsidP="00CA3465">
      <w:pPr>
        <w:pStyle w:val="ListParagraph"/>
        <w:numPr>
          <w:ilvl w:val="0"/>
          <w:numId w:val="44"/>
        </w:numPr>
        <w:spacing w:after="120"/>
        <w:rPr>
          <w:rFonts w:cs="Arial"/>
        </w:rPr>
      </w:pPr>
      <w:r>
        <w:rPr>
          <w:rFonts w:cs="Arial"/>
        </w:rPr>
        <w:t>the Commonwealth Minister</w:t>
      </w:r>
      <w:r w:rsidR="001D53BC">
        <w:rPr>
          <w:rFonts w:cs="Arial"/>
        </w:rPr>
        <w:t>, or NDIS Commissioner,</w:t>
      </w:r>
      <w:r>
        <w:rPr>
          <w:rFonts w:cs="Arial"/>
        </w:rPr>
        <w:t xml:space="preserve"> will not make the proposed change before the </w:t>
      </w:r>
      <w:r w:rsidR="00A20B65">
        <w:rPr>
          <w:rFonts w:cs="Arial"/>
        </w:rPr>
        <w:t>28 calendar </w:t>
      </w:r>
      <w:r>
        <w:rPr>
          <w:rFonts w:cs="Arial"/>
        </w:rPr>
        <w:t>days in (g) above has expired.</w:t>
      </w:r>
    </w:p>
    <w:p w14:paraId="5189FB28" w14:textId="77777777" w:rsidR="007E5817" w:rsidRPr="007E5817" w:rsidRDefault="007E5817" w:rsidP="00CA3465">
      <w:pPr>
        <w:pStyle w:val="ListParagraph"/>
        <w:rPr>
          <w:rFonts w:cs="Arial"/>
        </w:rPr>
      </w:pPr>
    </w:p>
    <w:p w14:paraId="35751169" w14:textId="77777777" w:rsidR="004D6FDE" w:rsidRDefault="004D6FDE" w:rsidP="00CA3465">
      <w:pPr>
        <w:pStyle w:val="ListParagraph"/>
        <w:numPr>
          <w:ilvl w:val="0"/>
          <w:numId w:val="2"/>
        </w:numPr>
        <w:spacing w:after="120"/>
      </w:pPr>
      <w:r>
        <w:t xml:space="preserve">Where a proposed change </w:t>
      </w:r>
      <w:r w:rsidR="00541B7B">
        <w:t xml:space="preserve">to the NDIS Act, or an instrument made under it, </w:t>
      </w:r>
      <w:r>
        <w:t>requires formal agreement of a jurisdiction, a majority of jurisdictions, or all jurisdictions:</w:t>
      </w:r>
    </w:p>
    <w:p w14:paraId="6729C7DA" w14:textId="77777777" w:rsidR="004D6FDE" w:rsidRDefault="004D6FDE" w:rsidP="00CA3465">
      <w:pPr>
        <w:pStyle w:val="ListParagraph"/>
        <w:numPr>
          <w:ilvl w:val="1"/>
          <w:numId w:val="2"/>
        </w:numPr>
        <w:spacing w:after="120"/>
      </w:pPr>
      <w:r>
        <w:t xml:space="preserve">the processes outlined </w:t>
      </w:r>
      <w:r w:rsidRPr="00472AE8">
        <w:t xml:space="preserve">in </w:t>
      </w:r>
      <w:r w:rsidR="00547D1E" w:rsidRPr="00F862F0">
        <w:t>2</w:t>
      </w:r>
      <w:r w:rsidR="00F862F0" w:rsidRPr="00F862F0">
        <w:t>7</w:t>
      </w:r>
      <w:r w:rsidRPr="00472AE8">
        <w:t>(a)</w:t>
      </w:r>
      <w:r>
        <w:t xml:space="preserve"> to (</w:t>
      </w:r>
      <w:r w:rsidR="00484A42">
        <w:t>h</w:t>
      </w:r>
      <w:r>
        <w:t>) will be followed; and</w:t>
      </w:r>
    </w:p>
    <w:p w14:paraId="48E4E6D0" w14:textId="77777777" w:rsidR="00AC1456" w:rsidRDefault="004D6FDE" w:rsidP="00CA3465">
      <w:pPr>
        <w:pStyle w:val="ListParagraph"/>
        <w:numPr>
          <w:ilvl w:val="1"/>
          <w:numId w:val="2"/>
        </w:numPr>
        <w:spacing w:after="120"/>
      </w:pPr>
      <w:r>
        <w:t>if a jurisdiction has not responded within the 28 calendar day period indicated in the Commonwealth Minister’s</w:t>
      </w:r>
      <w:r w:rsidR="001D53BC">
        <w:t xml:space="preserve"> or NDIS Commissioner’s</w:t>
      </w:r>
      <w:r>
        <w:t xml:space="preserve"> letter, the jurisdiction is deemed to have agreed the proposed change</w:t>
      </w:r>
      <w:r w:rsidR="00AC1456">
        <w:t>; unless</w:t>
      </w:r>
    </w:p>
    <w:p w14:paraId="107793A1" w14:textId="77777777" w:rsidR="00541B7B" w:rsidRDefault="00AC1456" w:rsidP="00CA3465">
      <w:pPr>
        <w:pStyle w:val="ListParagraph"/>
        <w:numPr>
          <w:ilvl w:val="1"/>
          <w:numId w:val="2"/>
        </w:numPr>
        <w:spacing w:after="120"/>
      </w:pPr>
      <w:r>
        <w:t>the jurisdiction has</w:t>
      </w:r>
      <w:r w:rsidR="00541B7B">
        <w:t xml:space="preserve"> </w:t>
      </w:r>
      <w:r>
        <w:t xml:space="preserve">notified the Commonwealth </w:t>
      </w:r>
      <w:r w:rsidR="00917958">
        <w:t xml:space="preserve">in writing </w:t>
      </w:r>
      <w:r>
        <w:t xml:space="preserve">within the 28 calendar day period that its formal agreement requires </w:t>
      </w:r>
      <w:r w:rsidR="001F4E35">
        <w:t>a formal decision</w:t>
      </w:r>
      <w:r>
        <w:t>, in which case</w:t>
      </w:r>
      <w:r w:rsidR="00541B7B">
        <w:t>;</w:t>
      </w:r>
    </w:p>
    <w:p w14:paraId="566747B3" w14:textId="77777777" w:rsidR="00F75892" w:rsidRDefault="00917958" w:rsidP="00CA3465">
      <w:pPr>
        <w:pStyle w:val="ListParagraph"/>
        <w:numPr>
          <w:ilvl w:val="2"/>
          <w:numId w:val="2"/>
        </w:numPr>
        <w:spacing w:after="120"/>
      </w:pPr>
      <w:r>
        <w:t>t</w:t>
      </w:r>
      <w:r w:rsidR="00541B7B">
        <w:t xml:space="preserve">he </w:t>
      </w:r>
      <w:r>
        <w:t>notification by the jurisdiction in writing include</w:t>
      </w:r>
      <w:r w:rsidR="00F75892">
        <w:t>s</w:t>
      </w:r>
      <w:r>
        <w:t xml:space="preserve"> the date</w:t>
      </w:r>
      <w:r w:rsidR="001F4E35">
        <w:t xml:space="preserve"> by which the decision will be made</w:t>
      </w:r>
      <w:r w:rsidR="00F75892">
        <w:t>;</w:t>
      </w:r>
    </w:p>
    <w:p w14:paraId="5336916B" w14:textId="77777777" w:rsidR="00541B7B" w:rsidRDefault="00F75892" w:rsidP="00CA3465">
      <w:pPr>
        <w:pStyle w:val="ListParagraph"/>
        <w:numPr>
          <w:ilvl w:val="2"/>
          <w:numId w:val="2"/>
        </w:numPr>
        <w:spacing w:after="120"/>
      </w:pPr>
      <w:r>
        <w:lastRenderedPageBreak/>
        <w:t>the notified decision date in (i) above is within 9</w:t>
      </w:r>
      <w:r w:rsidR="00DB5981">
        <w:t xml:space="preserve">0 calendar days since the </w:t>
      </w:r>
      <w:r>
        <w:t xml:space="preserve">date the </w:t>
      </w:r>
      <w:r w:rsidR="00DB5981">
        <w:t>Commonwealth Minister’s</w:t>
      </w:r>
      <w:r w:rsidR="001D53BC">
        <w:t xml:space="preserve"> or NDIS Commissioner’s</w:t>
      </w:r>
      <w:r w:rsidR="00DB5981">
        <w:t xml:space="preserve"> letter</w:t>
      </w:r>
      <w:r>
        <w:t xml:space="preserve"> was sent</w:t>
      </w:r>
      <w:r w:rsidR="00917958">
        <w:t xml:space="preserve">; </w:t>
      </w:r>
    </w:p>
    <w:p w14:paraId="6F758538" w14:textId="77777777" w:rsidR="00541B7B" w:rsidRDefault="00AC1456" w:rsidP="00CA3465">
      <w:pPr>
        <w:pStyle w:val="ListParagraph"/>
        <w:numPr>
          <w:ilvl w:val="2"/>
          <w:numId w:val="2"/>
        </w:numPr>
        <w:spacing w:after="120"/>
      </w:pPr>
      <w:r>
        <w:t xml:space="preserve">the jurisdiction </w:t>
      </w:r>
      <w:r w:rsidR="00917958">
        <w:t>notif</w:t>
      </w:r>
      <w:r w:rsidR="00F75892">
        <w:t>ies</w:t>
      </w:r>
      <w:r w:rsidR="00917958">
        <w:t xml:space="preserve"> the Commonwealth of its decision</w:t>
      </w:r>
      <w:r>
        <w:t xml:space="preserve"> within two working days</w:t>
      </w:r>
      <w:r w:rsidR="00531ECE">
        <w:t xml:space="preserve"> of this specified date</w:t>
      </w:r>
      <w:r w:rsidR="00541B7B">
        <w:t xml:space="preserve">; and </w:t>
      </w:r>
    </w:p>
    <w:p w14:paraId="0A849CE6" w14:textId="77777777" w:rsidR="007E122F" w:rsidRDefault="00541B7B" w:rsidP="00CA3465">
      <w:pPr>
        <w:pStyle w:val="ListParagraph"/>
        <w:numPr>
          <w:ilvl w:val="2"/>
          <w:numId w:val="2"/>
        </w:numPr>
        <w:spacing w:after="120"/>
      </w:pPr>
      <w:r>
        <w:t xml:space="preserve">if the Commonwealth has not been notified of the </w:t>
      </w:r>
      <w:r w:rsidR="001F4E35">
        <w:t>decision</w:t>
      </w:r>
      <w:r>
        <w:t xml:space="preserve">, within two working days of the </w:t>
      </w:r>
      <w:r w:rsidR="001F4E35">
        <w:t xml:space="preserve">notified </w:t>
      </w:r>
      <w:r>
        <w:t>date, the jurisdiction will be deemed to have agreed</w:t>
      </w:r>
      <w:r w:rsidR="004D6FDE">
        <w:t>.</w:t>
      </w:r>
    </w:p>
    <w:p w14:paraId="1C83D83B" w14:textId="77777777" w:rsidR="008B4774" w:rsidRPr="00987992" w:rsidRDefault="00760049" w:rsidP="00CA3465">
      <w:pPr>
        <w:pStyle w:val="Heading1"/>
      </w:pPr>
      <w:r w:rsidRPr="00987992">
        <w:t xml:space="preserve">Part </w:t>
      </w:r>
      <w:r w:rsidR="00141C51">
        <w:t>6</w:t>
      </w:r>
      <w:r w:rsidR="00141C51" w:rsidRPr="00987992">
        <w:t xml:space="preserve"> </w:t>
      </w:r>
      <w:r w:rsidRPr="00987992">
        <w:t xml:space="preserve">– </w:t>
      </w:r>
      <w:r w:rsidR="003552E3">
        <w:t xml:space="preserve">NDIS </w:t>
      </w:r>
      <w:r w:rsidRPr="00987992">
        <w:t>Quality and Safeguard</w:t>
      </w:r>
      <w:r w:rsidR="005C4B35">
        <w:t>ing</w:t>
      </w:r>
    </w:p>
    <w:p w14:paraId="090B1D83" w14:textId="77777777" w:rsidR="00184426" w:rsidRDefault="008B4774" w:rsidP="00CA3465">
      <w:pPr>
        <w:pStyle w:val="ListParagraph"/>
        <w:numPr>
          <w:ilvl w:val="0"/>
          <w:numId w:val="2"/>
        </w:numPr>
      </w:pPr>
      <w:r w:rsidRPr="00184426">
        <w:t xml:space="preserve">The </w:t>
      </w:r>
      <w:r w:rsidR="003552E3" w:rsidRPr="00184426">
        <w:t xml:space="preserve">NDIS </w:t>
      </w:r>
      <w:r w:rsidRPr="00184426">
        <w:t>Quality and Safeguard</w:t>
      </w:r>
      <w:r w:rsidR="00FF5858" w:rsidRPr="00184426">
        <w:t>ing</w:t>
      </w:r>
      <w:r w:rsidRPr="00184426">
        <w:t xml:space="preserve"> Framework</w:t>
      </w:r>
      <w:r w:rsidR="00FF5858" w:rsidRPr="00184426">
        <w:t>, agreed by COAG,</w:t>
      </w:r>
      <w:r w:rsidRPr="00184426">
        <w:t xml:space="preserve"> outlines the roles and responsibilities of the Commonwealth </w:t>
      </w:r>
      <w:r w:rsidR="00766BB3" w:rsidRPr="00184426">
        <w:t>and all</w:t>
      </w:r>
      <w:r w:rsidR="00126974" w:rsidRPr="00184426">
        <w:t xml:space="preserve"> </w:t>
      </w:r>
      <w:r w:rsidR="00F45778">
        <w:t>s</w:t>
      </w:r>
      <w:r w:rsidRPr="00184426">
        <w:t xml:space="preserve">tate and </w:t>
      </w:r>
      <w:r w:rsidR="00F45778">
        <w:t>t</w:t>
      </w:r>
      <w:r w:rsidRPr="00184426">
        <w:t>erritory governments</w:t>
      </w:r>
      <w:r w:rsidR="003552E3" w:rsidRPr="00184426">
        <w:t xml:space="preserve"> in relation to</w:t>
      </w:r>
      <w:r w:rsidR="00407B36">
        <w:t xml:space="preserve"> </w:t>
      </w:r>
      <w:r w:rsidR="00934E0F">
        <w:t>ensuring high quality supports and safe environments for</w:t>
      </w:r>
      <w:r w:rsidR="003552E3" w:rsidRPr="00184426">
        <w:t xml:space="preserve"> NDIS </w:t>
      </w:r>
      <w:r w:rsidR="00934E0F">
        <w:t>participants</w:t>
      </w:r>
      <w:r w:rsidRPr="00184426">
        <w:t xml:space="preserve">. </w:t>
      </w:r>
    </w:p>
    <w:p w14:paraId="0A77E869" w14:textId="77777777" w:rsidR="007A4F6B" w:rsidRPr="00C76630" w:rsidRDefault="007A4F6B" w:rsidP="00CA3465">
      <w:pPr>
        <w:pStyle w:val="Heading2"/>
      </w:pPr>
      <w:r w:rsidRPr="00C76630">
        <w:t>Guiding Principles</w:t>
      </w:r>
    </w:p>
    <w:p w14:paraId="351BB200" w14:textId="77777777" w:rsidR="00DD24F5" w:rsidRDefault="00DD24F5" w:rsidP="00CA3465">
      <w:pPr>
        <w:pStyle w:val="ListParagraph"/>
        <w:numPr>
          <w:ilvl w:val="0"/>
          <w:numId w:val="2"/>
        </w:numPr>
      </w:pPr>
      <w:r>
        <w:t xml:space="preserve">All governments share a common goal of ensuring appropriate </w:t>
      </w:r>
      <w:r w:rsidR="00647D80">
        <w:t xml:space="preserve">quality and safeguarding arrangements </w:t>
      </w:r>
      <w:r>
        <w:t>are in place for people</w:t>
      </w:r>
      <w:r w:rsidR="00647D80">
        <w:t xml:space="preserve"> with disability under the NDIS, in line with the following principles:</w:t>
      </w:r>
    </w:p>
    <w:p w14:paraId="02888A23" w14:textId="77777777" w:rsidR="00DD24F5" w:rsidRDefault="002F4DA2" w:rsidP="00CA3465">
      <w:pPr>
        <w:pStyle w:val="ListParagraph"/>
        <w:numPr>
          <w:ilvl w:val="1"/>
          <w:numId w:val="43"/>
        </w:numPr>
        <w:spacing w:after="0"/>
        <w:rPr>
          <w:rFonts w:cs="Arial"/>
        </w:rPr>
      </w:pPr>
      <w:r>
        <w:rPr>
          <w:rFonts w:cs="Arial"/>
        </w:rPr>
        <w:t>a</w:t>
      </w:r>
      <w:r w:rsidR="00647D80">
        <w:rPr>
          <w:rFonts w:cs="Arial"/>
        </w:rPr>
        <w:t xml:space="preserve">void regulatory gaps and enable NDIS participants to make seamless transitions across jurisdictional regulatory boundaries; </w:t>
      </w:r>
    </w:p>
    <w:p w14:paraId="4B2815EA" w14:textId="77777777" w:rsidR="00647D80" w:rsidRDefault="002F4DA2" w:rsidP="00CA3465">
      <w:pPr>
        <w:pStyle w:val="ListParagraph"/>
        <w:numPr>
          <w:ilvl w:val="1"/>
          <w:numId w:val="43"/>
        </w:numPr>
        <w:spacing w:after="0"/>
        <w:rPr>
          <w:rFonts w:cs="Arial"/>
        </w:rPr>
      </w:pPr>
      <w:r>
        <w:rPr>
          <w:rFonts w:cs="Arial"/>
        </w:rPr>
        <w:t>e</w:t>
      </w:r>
      <w:r w:rsidR="00647D80">
        <w:rPr>
          <w:rFonts w:cs="Arial"/>
        </w:rPr>
        <w:t>mbed best practice in safeguarding arrangements across agencies;</w:t>
      </w:r>
    </w:p>
    <w:p w14:paraId="5BDD8A80" w14:textId="77777777" w:rsidR="00DD24F5" w:rsidRPr="00DD24F5" w:rsidRDefault="002F4DA2" w:rsidP="00CA3465">
      <w:pPr>
        <w:pStyle w:val="ListParagraph"/>
        <w:numPr>
          <w:ilvl w:val="1"/>
          <w:numId w:val="43"/>
        </w:numPr>
        <w:spacing w:after="0"/>
        <w:rPr>
          <w:rFonts w:cs="Arial"/>
        </w:rPr>
      </w:pPr>
      <w:r>
        <w:rPr>
          <w:rFonts w:cs="Arial"/>
        </w:rPr>
        <w:t>c</w:t>
      </w:r>
      <w:r w:rsidR="00DD24F5" w:rsidRPr="00DD24F5">
        <w:rPr>
          <w:rFonts w:cs="Arial"/>
        </w:rPr>
        <w:t>onsult on decisions that might reasonably be expected to impact other part</w:t>
      </w:r>
      <w:r w:rsidR="00647D80">
        <w:rPr>
          <w:rFonts w:cs="Arial"/>
        </w:rPr>
        <w:t>ies</w:t>
      </w:r>
      <w:r w:rsidR="00DD24F5" w:rsidRPr="00DD24F5">
        <w:rPr>
          <w:rFonts w:cs="Arial"/>
        </w:rPr>
        <w:t>;</w:t>
      </w:r>
      <w:r w:rsidR="00647D80">
        <w:rPr>
          <w:rFonts w:cs="Arial"/>
        </w:rPr>
        <w:t xml:space="preserve"> </w:t>
      </w:r>
    </w:p>
    <w:p w14:paraId="5D172ED5" w14:textId="77777777" w:rsidR="00DD24F5" w:rsidRDefault="002F4DA2" w:rsidP="00CA3465">
      <w:pPr>
        <w:pStyle w:val="ListParagraph"/>
        <w:numPr>
          <w:ilvl w:val="1"/>
          <w:numId w:val="43"/>
        </w:numPr>
        <w:spacing w:after="0"/>
        <w:rPr>
          <w:rFonts w:cs="Arial"/>
        </w:rPr>
      </w:pPr>
      <w:r>
        <w:rPr>
          <w:rFonts w:cs="Arial"/>
        </w:rPr>
        <w:t>i</w:t>
      </w:r>
      <w:r w:rsidR="00647D80">
        <w:rPr>
          <w:rFonts w:cs="Arial"/>
        </w:rPr>
        <w:t>mplement i</w:t>
      </w:r>
      <w:r w:rsidR="00DD24F5">
        <w:rPr>
          <w:rFonts w:cs="Arial"/>
        </w:rPr>
        <w:t xml:space="preserve">nformation sharing arrangements </w:t>
      </w:r>
      <w:r w:rsidR="00647D80">
        <w:rPr>
          <w:rFonts w:cs="Arial"/>
        </w:rPr>
        <w:t>to ensure the success of quality and safeguarding arrangements</w:t>
      </w:r>
      <w:r w:rsidR="00FC1F9E">
        <w:rPr>
          <w:rFonts w:cs="Arial"/>
        </w:rPr>
        <w:t xml:space="preserve">; and  </w:t>
      </w:r>
    </w:p>
    <w:p w14:paraId="5D6C9584" w14:textId="77777777" w:rsidR="00FC1F9E" w:rsidRPr="00FC1F9E" w:rsidRDefault="00FC1F9E" w:rsidP="00FC1F9E">
      <w:pPr>
        <w:pStyle w:val="ListParagraph"/>
        <w:numPr>
          <w:ilvl w:val="1"/>
          <w:numId w:val="43"/>
        </w:numPr>
        <w:spacing w:after="0"/>
        <w:rPr>
          <w:rFonts w:cs="Arial"/>
        </w:rPr>
      </w:pPr>
      <w:r w:rsidRPr="00FC1F9E">
        <w:rPr>
          <w:rFonts w:cs="Arial"/>
        </w:rPr>
        <w:t>ensure cultural safety, security and competency</w:t>
      </w:r>
      <w:r>
        <w:rPr>
          <w:rFonts w:cs="Arial"/>
        </w:rPr>
        <w:t>.</w:t>
      </w:r>
    </w:p>
    <w:p w14:paraId="29B0D7A0" w14:textId="77777777" w:rsidR="002F104C" w:rsidRPr="00C76630" w:rsidRDefault="00E12C33" w:rsidP="00CA3465">
      <w:pPr>
        <w:pStyle w:val="Heading2"/>
      </w:pPr>
      <w:r w:rsidRPr="00C76630">
        <w:t xml:space="preserve">Roles and Responsibilities </w:t>
      </w:r>
    </w:p>
    <w:p w14:paraId="004CD378" w14:textId="77777777" w:rsidR="002F104C" w:rsidRDefault="00647D80" w:rsidP="00CA3465">
      <w:pPr>
        <w:pStyle w:val="ListParagraph"/>
        <w:numPr>
          <w:ilvl w:val="0"/>
          <w:numId w:val="2"/>
        </w:numPr>
        <w:spacing w:after="120"/>
        <w:rPr>
          <w:rFonts w:cs="Arial"/>
        </w:rPr>
      </w:pPr>
      <w:r>
        <w:rPr>
          <w:rFonts w:cs="Arial"/>
        </w:rPr>
        <w:t>The Commonwealth is giving effect to its key obligations under the</w:t>
      </w:r>
      <w:r w:rsidR="00184426">
        <w:rPr>
          <w:rFonts w:cs="Arial"/>
        </w:rPr>
        <w:t xml:space="preserve"> NDIS</w:t>
      </w:r>
      <w:r>
        <w:rPr>
          <w:rFonts w:cs="Arial"/>
        </w:rPr>
        <w:t xml:space="preserve"> Quality and Safeguarding Framework through the establishment of the NDIS Commission.</w:t>
      </w:r>
    </w:p>
    <w:p w14:paraId="1E595ADE" w14:textId="77777777" w:rsidR="00647D80" w:rsidRDefault="00647D80" w:rsidP="00CA3465">
      <w:pPr>
        <w:pStyle w:val="ListParagraph"/>
        <w:spacing w:after="120"/>
        <w:ind w:left="360"/>
        <w:rPr>
          <w:rFonts w:cs="Arial"/>
        </w:rPr>
      </w:pPr>
    </w:p>
    <w:p w14:paraId="64FFB9EF" w14:textId="77777777" w:rsidR="00647D80" w:rsidRDefault="00647D80" w:rsidP="00CA3465">
      <w:pPr>
        <w:pStyle w:val="ListParagraph"/>
        <w:numPr>
          <w:ilvl w:val="0"/>
          <w:numId w:val="2"/>
        </w:numPr>
        <w:spacing w:after="120"/>
        <w:rPr>
          <w:rFonts w:cs="Arial"/>
        </w:rPr>
      </w:pPr>
      <w:r>
        <w:rPr>
          <w:rFonts w:cs="Arial"/>
        </w:rPr>
        <w:t>The Commonwealth, through the NDIS Commission, will be responsible for:</w:t>
      </w:r>
    </w:p>
    <w:p w14:paraId="418CF265" w14:textId="77777777" w:rsidR="002F104C" w:rsidRPr="000C317C" w:rsidRDefault="00184426" w:rsidP="00CA3465">
      <w:pPr>
        <w:pStyle w:val="ListParagraph"/>
        <w:numPr>
          <w:ilvl w:val="1"/>
          <w:numId w:val="2"/>
        </w:numPr>
        <w:spacing w:after="120"/>
      </w:pPr>
      <w:r>
        <w:t>r</w:t>
      </w:r>
      <w:r w:rsidR="00761B57" w:rsidRPr="000C317C">
        <w:t>egistration and regulation of NDIS providers, including practice standards</w:t>
      </w:r>
      <w:r w:rsidR="002F104C" w:rsidRPr="000C317C">
        <w:t xml:space="preserve">; </w:t>
      </w:r>
    </w:p>
    <w:p w14:paraId="573BEE19" w14:textId="77777777" w:rsidR="002F104C" w:rsidRPr="000C317C" w:rsidRDefault="00184426" w:rsidP="00CA3465">
      <w:pPr>
        <w:pStyle w:val="ListParagraph"/>
        <w:numPr>
          <w:ilvl w:val="1"/>
          <w:numId w:val="2"/>
        </w:numPr>
        <w:spacing w:after="120"/>
      </w:pPr>
      <w:r>
        <w:t>c</w:t>
      </w:r>
      <w:r w:rsidR="00761B57" w:rsidRPr="000C317C">
        <w:t xml:space="preserve">ompliance monitoring, </w:t>
      </w:r>
      <w:r w:rsidR="002F104C" w:rsidRPr="000C317C">
        <w:t>investigation and enforcement</w:t>
      </w:r>
      <w:r w:rsidR="00761B57" w:rsidRPr="000C317C">
        <w:t xml:space="preserve"> action</w:t>
      </w:r>
      <w:r w:rsidR="002F104C" w:rsidRPr="000C317C">
        <w:t xml:space="preserve">; </w:t>
      </w:r>
    </w:p>
    <w:p w14:paraId="312A1404" w14:textId="77777777" w:rsidR="002F104C" w:rsidRPr="000C317C" w:rsidRDefault="00184426" w:rsidP="00CA3465">
      <w:pPr>
        <w:pStyle w:val="ListParagraph"/>
        <w:numPr>
          <w:ilvl w:val="1"/>
          <w:numId w:val="2"/>
        </w:numPr>
        <w:spacing w:after="120"/>
      </w:pPr>
      <w:r>
        <w:t>r</w:t>
      </w:r>
      <w:r w:rsidR="002F104C" w:rsidRPr="000C317C">
        <w:t>esponding to complaints and reportable incidents</w:t>
      </w:r>
      <w:r w:rsidR="00A20B65">
        <w:t>,</w:t>
      </w:r>
      <w:r w:rsidR="002F104C" w:rsidRPr="000C317C">
        <w:t xml:space="preserve"> including abuse or neglect of </w:t>
      </w:r>
      <w:r w:rsidR="00A20B65" w:rsidRPr="000C317C">
        <w:t>a</w:t>
      </w:r>
      <w:r w:rsidR="00A20B65">
        <w:t> </w:t>
      </w:r>
      <w:r w:rsidR="002F104C" w:rsidRPr="000C317C">
        <w:t xml:space="preserve">person with disability; </w:t>
      </w:r>
    </w:p>
    <w:p w14:paraId="364EBC9D" w14:textId="77777777" w:rsidR="002F104C" w:rsidRPr="000C317C" w:rsidRDefault="00184426" w:rsidP="00CA3465">
      <w:pPr>
        <w:pStyle w:val="ListParagraph"/>
        <w:numPr>
          <w:ilvl w:val="1"/>
          <w:numId w:val="2"/>
        </w:numPr>
        <w:spacing w:after="120"/>
      </w:pPr>
      <w:r>
        <w:t>n</w:t>
      </w:r>
      <w:r w:rsidR="002F104C" w:rsidRPr="000C317C">
        <w:t xml:space="preserve">ational policy settings for the screening of workers; </w:t>
      </w:r>
    </w:p>
    <w:p w14:paraId="05A6A0BD" w14:textId="77777777" w:rsidR="00761B57" w:rsidRPr="000C317C" w:rsidRDefault="00184426" w:rsidP="00CA3465">
      <w:pPr>
        <w:pStyle w:val="ListParagraph"/>
        <w:numPr>
          <w:ilvl w:val="1"/>
          <w:numId w:val="2"/>
        </w:numPr>
        <w:spacing w:after="120"/>
      </w:pPr>
      <w:r>
        <w:t>n</w:t>
      </w:r>
      <w:r w:rsidR="002F104C" w:rsidRPr="000C317C">
        <w:t>ational oversight in relation to behaviour support and monitoring the use of restrictive practices</w:t>
      </w:r>
      <w:r w:rsidR="00761B57" w:rsidRPr="000C317C">
        <w:t xml:space="preserve"> within the NDIS with the aim of reducing and eliminating</w:t>
      </w:r>
      <w:r w:rsidR="00761B57">
        <w:rPr>
          <w:rFonts w:cs="Arial"/>
        </w:rPr>
        <w:t xml:space="preserve"> such </w:t>
      </w:r>
      <w:r w:rsidR="00761B57" w:rsidRPr="000C317C">
        <w:t xml:space="preserve">practices, and assisting all </w:t>
      </w:r>
      <w:r w:rsidR="00F45778">
        <w:t>s</w:t>
      </w:r>
      <w:r w:rsidR="00761B57" w:rsidRPr="000C317C">
        <w:t xml:space="preserve">tate and </w:t>
      </w:r>
      <w:r w:rsidR="00F45778">
        <w:t>t</w:t>
      </w:r>
      <w:r w:rsidR="00761B57" w:rsidRPr="000C317C">
        <w:t xml:space="preserve">erritories to move towards greater consistency around authorisation and consent arrangements; </w:t>
      </w:r>
    </w:p>
    <w:p w14:paraId="647133FF" w14:textId="77777777" w:rsidR="00761B57" w:rsidRPr="000C317C" w:rsidRDefault="00184426" w:rsidP="00CA3465">
      <w:pPr>
        <w:pStyle w:val="ListParagraph"/>
        <w:numPr>
          <w:ilvl w:val="1"/>
          <w:numId w:val="2"/>
        </w:numPr>
        <w:spacing w:after="120"/>
      </w:pPr>
      <w:r>
        <w:t>m</w:t>
      </w:r>
      <w:r w:rsidR="00761B57" w:rsidRPr="000C317C">
        <w:t>onitoring and overseeing the NDIS market; and</w:t>
      </w:r>
    </w:p>
    <w:p w14:paraId="65E4A676" w14:textId="77777777" w:rsidR="002F104C" w:rsidRPr="000C317C" w:rsidRDefault="00184426" w:rsidP="00CA3465">
      <w:pPr>
        <w:pStyle w:val="ListParagraph"/>
        <w:numPr>
          <w:ilvl w:val="1"/>
          <w:numId w:val="2"/>
        </w:numPr>
        <w:spacing w:after="120"/>
      </w:pPr>
      <w:r>
        <w:t>f</w:t>
      </w:r>
      <w:r w:rsidR="00761B57" w:rsidRPr="000C317C">
        <w:t xml:space="preserve">acilitating information sharing arrangements between the </w:t>
      </w:r>
      <w:r w:rsidR="00387F9A">
        <w:t xml:space="preserve">NDIS </w:t>
      </w:r>
      <w:r w:rsidR="00761B57" w:rsidRPr="000C317C">
        <w:t xml:space="preserve">Commission, the NDIA and all </w:t>
      </w:r>
      <w:r w:rsidR="00F45778">
        <w:t>s</w:t>
      </w:r>
      <w:r w:rsidR="00761B57" w:rsidRPr="000C317C">
        <w:t>tate</w:t>
      </w:r>
      <w:r w:rsidR="007D6567">
        <w:t>s</w:t>
      </w:r>
      <w:r w:rsidR="00761B57" w:rsidRPr="000C317C">
        <w:t xml:space="preserve"> and </w:t>
      </w:r>
      <w:r w:rsidR="00F45778">
        <w:t>t</w:t>
      </w:r>
      <w:r w:rsidR="00761B57" w:rsidRPr="000C317C">
        <w:t>erritories and other Commonwealth regulatory bodies.</w:t>
      </w:r>
      <w:r w:rsidR="002F104C" w:rsidRPr="000C317C">
        <w:t xml:space="preserve"> </w:t>
      </w:r>
    </w:p>
    <w:p w14:paraId="0FD2DB21" w14:textId="77777777" w:rsidR="002F104C" w:rsidRDefault="002F104C" w:rsidP="00CA3465">
      <w:pPr>
        <w:pStyle w:val="ListParagraph"/>
        <w:spacing w:after="120"/>
        <w:ind w:left="1440"/>
        <w:rPr>
          <w:rFonts w:cs="Arial"/>
        </w:rPr>
      </w:pPr>
    </w:p>
    <w:p w14:paraId="272D47CC" w14:textId="77777777" w:rsidR="00761B57" w:rsidRDefault="00761B57" w:rsidP="00CA3465">
      <w:pPr>
        <w:pStyle w:val="ListParagraph"/>
        <w:numPr>
          <w:ilvl w:val="0"/>
          <w:numId w:val="2"/>
        </w:numPr>
        <w:spacing w:after="0"/>
        <w:rPr>
          <w:rFonts w:cs="Arial"/>
        </w:rPr>
      </w:pPr>
      <w:r>
        <w:rPr>
          <w:rFonts w:cs="Arial"/>
        </w:rPr>
        <w:lastRenderedPageBreak/>
        <w:t xml:space="preserve">The </w:t>
      </w:r>
      <w:r w:rsidR="007B73FB">
        <w:rPr>
          <w:rFonts w:cs="Arial"/>
        </w:rPr>
        <w:t xml:space="preserve">NDIS </w:t>
      </w:r>
      <w:r>
        <w:rPr>
          <w:rFonts w:cs="Arial"/>
        </w:rPr>
        <w:t>Commission will also regulate supports and services provided outside the NDIS in certain</w:t>
      </w:r>
      <w:r w:rsidR="00EB456A">
        <w:rPr>
          <w:rFonts w:cs="Arial"/>
        </w:rPr>
        <w:t xml:space="preserve"> circumstances, where a program</w:t>
      </w:r>
      <w:r>
        <w:rPr>
          <w:rFonts w:cs="Arial"/>
        </w:rPr>
        <w:t xml:space="preserve"> or provider </w:t>
      </w:r>
      <w:r w:rsidR="007B73FB">
        <w:rPr>
          <w:rFonts w:cs="Arial"/>
        </w:rPr>
        <w:t>is</w:t>
      </w:r>
      <w:r w:rsidR="00C221ED">
        <w:rPr>
          <w:rFonts w:cs="Arial"/>
        </w:rPr>
        <w:t xml:space="preserve"> prescribed by the NDIS</w:t>
      </w:r>
      <w:r w:rsidR="00551D85">
        <w:rPr>
          <w:rFonts w:cs="Arial"/>
        </w:rPr>
        <w:t> </w:t>
      </w:r>
      <w:r w:rsidR="00C221ED">
        <w:rPr>
          <w:rFonts w:cs="Arial"/>
        </w:rPr>
        <w:t>R</w:t>
      </w:r>
      <w:r w:rsidR="007B73FB">
        <w:rPr>
          <w:rFonts w:cs="Arial"/>
        </w:rPr>
        <w:t xml:space="preserve">ules, including the Commonwealth Continuity of Support Program for people with disability aged 65 and over (and </w:t>
      </w:r>
      <w:r w:rsidR="00407B36">
        <w:rPr>
          <w:rFonts w:cs="Arial"/>
        </w:rPr>
        <w:t xml:space="preserve">Aboriginal and Torres Strait Islander </w:t>
      </w:r>
      <w:r w:rsidR="007B73FB">
        <w:rPr>
          <w:rFonts w:cs="Arial"/>
        </w:rPr>
        <w:t xml:space="preserve">people aged 50 and over). </w:t>
      </w:r>
    </w:p>
    <w:p w14:paraId="0F28298A" w14:textId="77777777" w:rsidR="00761B57" w:rsidRDefault="00761B57" w:rsidP="00CA3465">
      <w:pPr>
        <w:pStyle w:val="ListParagraph"/>
        <w:spacing w:after="120"/>
        <w:rPr>
          <w:rFonts w:cs="Arial"/>
        </w:rPr>
      </w:pPr>
    </w:p>
    <w:p w14:paraId="12CE511A" w14:textId="77777777" w:rsidR="00EB456A" w:rsidRPr="00EB456A" w:rsidRDefault="00EB456A" w:rsidP="00CA3465">
      <w:pPr>
        <w:pStyle w:val="ListParagraph"/>
        <w:numPr>
          <w:ilvl w:val="0"/>
          <w:numId w:val="2"/>
        </w:numPr>
        <w:spacing w:after="0"/>
        <w:rPr>
          <w:rFonts w:cs="Arial"/>
        </w:rPr>
      </w:pPr>
      <w:r>
        <w:rPr>
          <w:rFonts w:cs="Arial"/>
        </w:rPr>
        <w:t>The Parties agree that</w:t>
      </w:r>
      <w:r w:rsidRPr="00EB456A">
        <w:rPr>
          <w:rFonts w:cs="Arial"/>
        </w:rPr>
        <w:t xml:space="preserve"> </w:t>
      </w:r>
      <w:r w:rsidR="00484A42">
        <w:rPr>
          <w:rFonts w:cs="Arial"/>
        </w:rPr>
        <w:t xml:space="preserve">other </w:t>
      </w:r>
      <w:r>
        <w:rPr>
          <w:rFonts w:cs="Arial"/>
        </w:rPr>
        <w:t xml:space="preserve">existing </w:t>
      </w:r>
      <w:r w:rsidR="00FE35FD">
        <w:rPr>
          <w:rFonts w:cs="Arial"/>
        </w:rPr>
        <w:t xml:space="preserve">Commonwealth and </w:t>
      </w:r>
      <w:r w:rsidR="00814CC8">
        <w:rPr>
          <w:rFonts w:cs="Arial"/>
        </w:rPr>
        <w:t>Northern Territory</w:t>
      </w:r>
      <w:r>
        <w:rPr>
          <w:rFonts w:cs="Arial"/>
        </w:rPr>
        <w:t xml:space="preserve"> quality and safeguarding arrangements will continue:</w:t>
      </w:r>
    </w:p>
    <w:p w14:paraId="100A0E3E" w14:textId="77777777" w:rsidR="00EB456A" w:rsidRDefault="00184426" w:rsidP="00CA3465">
      <w:pPr>
        <w:pStyle w:val="ListParagraph"/>
        <w:numPr>
          <w:ilvl w:val="1"/>
          <w:numId w:val="2"/>
        </w:numPr>
        <w:spacing w:after="0"/>
        <w:rPr>
          <w:rFonts w:cs="Arial"/>
        </w:rPr>
      </w:pPr>
      <w:r>
        <w:rPr>
          <w:rFonts w:cs="Arial"/>
        </w:rPr>
        <w:t>fo</w:t>
      </w:r>
      <w:r w:rsidR="00EB456A">
        <w:rPr>
          <w:rFonts w:cs="Arial"/>
        </w:rPr>
        <w:t>r services for people with a disability delivered through service systems</w:t>
      </w:r>
      <w:r w:rsidR="007B73FB">
        <w:rPr>
          <w:rFonts w:cs="Arial"/>
        </w:rPr>
        <w:t xml:space="preserve"> outside the NDIS</w:t>
      </w:r>
      <w:r w:rsidR="00EB456A">
        <w:rPr>
          <w:rFonts w:cs="Arial"/>
        </w:rPr>
        <w:t>;</w:t>
      </w:r>
    </w:p>
    <w:p w14:paraId="6CD1120C" w14:textId="77777777" w:rsidR="00EB456A" w:rsidRDefault="00184426" w:rsidP="00CA3465">
      <w:pPr>
        <w:pStyle w:val="ListParagraph"/>
        <w:numPr>
          <w:ilvl w:val="1"/>
          <w:numId w:val="2"/>
        </w:numPr>
        <w:spacing w:after="0"/>
        <w:rPr>
          <w:rFonts w:cs="Arial"/>
        </w:rPr>
      </w:pPr>
      <w:r>
        <w:rPr>
          <w:rFonts w:cs="Arial"/>
        </w:rPr>
        <w:t>f</w:t>
      </w:r>
      <w:r w:rsidR="007B73FB">
        <w:rPr>
          <w:rFonts w:cs="Arial"/>
        </w:rPr>
        <w:t>or m</w:t>
      </w:r>
      <w:r w:rsidR="00EB456A">
        <w:rPr>
          <w:rFonts w:cs="Arial"/>
        </w:rPr>
        <w:t xml:space="preserve">atters which fall outside the jurisdiction of the NDIS Commission; </w:t>
      </w:r>
    </w:p>
    <w:p w14:paraId="2BAE5909" w14:textId="77777777" w:rsidR="005C4B35" w:rsidRDefault="005C4B35" w:rsidP="00CA3465">
      <w:pPr>
        <w:pStyle w:val="ListParagraph"/>
        <w:numPr>
          <w:ilvl w:val="1"/>
          <w:numId w:val="2"/>
        </w:numPr>
        <w:spacing w:after="0"/>
        <w:rPr>
          <w:rFonts w:cs="Arial"/>
        </w:rPr>
      </w:pPr>
      <w:r>
        <w:rPr>
          <w:rFonts w:cs="Arial"/>
        </w:rPr>
        <w:t xml:space="preserve">to </w:t>
      </w:r>
      <w:r w:rsidR="00EB456A">
        <w:rPr>
          <w:rFonts w:cs="Arial"/>
        </w:rPr>
        <w:t>cover all existing clients that have not transitioned to the NDIS</w:t>
      </w:r>
      <w:r>
        <w:rPr>
          <w:rFonts w:cs="Arial"/>
        </w:rPr>
        <w:t>;</w:t>
      </w:r>
      <w:r w:rsidR="00EB456A">
        <w:rPr>
          <w:rFonts w:cs="Arial"/>
        </w:rPr>
        <w:t xml:space="preserve"> and </w:t>
      </w:r>
    </w:p>
    <w:p w14:paraId="5A9A7FB7" w14:textId="77777777" w:rsidR="00EB456A" w:rsidRDefault="007B73FB" w:rsidP="00CA3465">
      <w:pPr>
        <w:pStyle w:val="ListParagraph"/>
        <w:numPr>
          <w:ilvl w:val="1"/>
          <w:numId w:val="2"/>
        </w:numPr>
        <w:spacing w:after="0"/>
        <w:rPr>
          <w:rFonts w:cs="Arial"/>
        </w:rPr>
      </w:pPr>
      <w:r>
        <w:rPr>
          <w:rFonts w:cs="Arial"/>
        </w:rPr>
        <w:t xml:space="preserve">to cover all </w:t>
      </w:r>
      <w:r w:rsidR="00EB456A">
        <w:rPr>
          <w:rFonts w:cs="Arial"/>
        </w:rPr>
        <w:t xml:space="preserve">in-kind supports, which do not fall under the remit of the NDIS Commission because they are not funded under the NDIS Act. </w:t>
      </w:r>
    </w:p>
    <w:p w14:paraId="74227A53" w14:textId="77777777" w:rsidR="00EB456A" w:rsidRDefault="00EB456A" w:rsidP="00CA3465">
      <w:pPr>
        <w:pStyle w:val="ListParagraph"/>
        <w:spacing w:after="0"/>
        <w:ind w:left="360"/>
        <w:rPr>
          <w:rFonts w:cs="Arial"/>
        </w:rPr>
      </w:pPr>
    </w:p>
    <w:p w14:paraId="69BBC31A" w14:textId="77777777" w:rsidR="00EB456A" w:rsidRPr="00EB456A" w:rsidRDefault="00EB456A" w:rsidP="00CA3465">
      <w:pPr>
        <w:pStyle w:val="ListParagraph"/>
        <w:numPr>
          <w:ilvl w:val="0"/>
          <w:numId w:val="2"/>
        </w:numPr>
        <w:spacing w:after="0"/>
        <w:rPr>
          <w:rFonts w:cs="Arial"/>
        </w:rPr>
      </w:pPr>
      <w:r>
        <w:rPr>
          <w:rFonts w:cs="Arial"/>
        </w:rPr>
        <w:t>The Parties agree that universal complaints and redress mechanisms, including police, fair trading bodies, professional and industry bodies, consumer protection laws</w:t>
      </w:r>
      <w:r w:rsidR="007B73FB">
        <w:rPr>
          <w:rFonts w:cs="Arial"/>
        </w:rPr>
        <w:t>, tenancy protection laws</w:t>
      </w:r>
      <w:r>
        <w:rPr>
          <w:rFonts w:cs="Arial"/>
        </w:rPr>
        <w:t xml:space="preserve"> and other regulatory and complaints systems, will continue to be available to both NDIS participants and people with disability outside the NDIS. </w:t>
      </w:r>
    </w:p>
    <w:p w14:paraId="6338AD83" w14:textId="77777777" w:rsidR="00EB456A" w:rsidRPr="00EB456A" w:rsidRDefault="00EB456A" w:rsidP="00CA3465">
      <w:pPr>
        <w:pStyle w:val="ListParagraph"/>
        <w:rPr>
          <w:rFonts w:cs="Arial"/>
        </w:rPr>
      </w:pPr>
    </w:p>
    <w:p w14:paraId="1065581B" w14:textId="77777777" w:rsidR="00761B57" w:rsidRDefault="00761B57" w:rsidP="00CA3465">
      <w:pPr>
        <w:pStyle w:val="ListParagraph"/>
        <w:numPr>
          <w:ilvl w:val="0"/>
          <w:numId w:val="2"/>
        </w:numPr>
        <w:spacing w:after="0"/>
        <w:rPr>
          <w:rFonts w:cs="Arial"/>
        </w:rPr>
      </w:pPr>
      <w:r>
        <w:rPr>
          <w:rFonts w:cs="Arial"/>
        </w:rPr>
        <w:t xml:space="preserve">Consistent with </w:t>
      </w:r>
      <w:r w:rsidR="00EB456A">
        <w:rPr>
          <w:rFonts w:cs="Arial"/>
        </w:rPr>
        <w:t xml:space="preserve">the </w:t>
      </w:r>
      <w:r>
        <w:rPr>
          <w:rFonts w:cs="Arial"/>
        </w:rPr>
        <w:t xml:space="preserve">NDIS Quality and </w:t>
      </w:r>
      <w:r w:rsidR="00A20B65">
        <w:rPr>
          <w:rFonts w:cs="Arial"/>
        </w:rPr>
        <w:t xml:space="preserve">Safeguarding </w:t>
      </w:r>
      <w:r>
        <w:rPr>
          <w:rFonts w:cs="Arial"/>
        </w:rPr>
        <w:t xml:space="preserve">Framework, </w:t>
      </w:r>
      <w:r w:rsidR="00163B63">
        <w:rPr>
          <w:rFonts w:cs="Arial"/>
        </w:rPr>
        <w:t xml:space="preserve">the </w:t>
      </w:r>
      <w:r w:rsidR="00814CC8">
        <w:rPr>
          <w:rFonts w:cs="Arial"/>
        </w:rPr>
        <w:t>Northern Territory</w:t>
      </w:r>
      <w:r>
        <w:rPr>
          <w:rFonts w:cs="Arial"/>
        </w:rPr>
        <w:t xml:space="preserve"> is responsible for</w:t>
      </w:r>
      <w:r w:rsidR="00EB456A">
        <w:rPr>
          <w:rFonts w:cs="Arial"/>
        </w:rPr>
        <w:t xml:space="preserve"> policy and any related legislation, the a</w:t>
      </w:r>
      <w:r>
        <w:rPr>
          <w:rFonts w:cs="Arial"/>
        </w:rPr>
        <w:t xml:space="preserve">uthorisation and consent arrangements for restrictive practices in </w:t>
      </w:r>
      <w:r w:rsidR="00163B63">
        <w:rPr>
          <w:rFonts w:cs="Arial"/>
        </w:rPr>
        <w:t xml:space="preserve">the </w:t>
      </w:r>
      <w:r w:rsidR="00814CC8">
        <w:rPr>
          <w:rFonts w:cs="Arial"/>
        </w:rPr>
        <w:t>Northern Territory</w:t>
      </w:r>
      <w:r>
        <w:rPr>
          <w:rFonts w:cs="Arial"/>
        </w:rPr>
        <w:t xml:space="preserve"> and</w:t>
      </w:r>
      <w:r w:rsidR="00F910B5">
        <w:rPr>
          <w:rFonts w:cs="Arial"/>
        </w:rPr>
        <w:t xml:space="preserve"> for</w:t>
      </w:r>
      <w:r>
        <w:rPr>
          <w:rFonts w:cs="Arial"/>
        </w:rPr>
        <w:t xml:space="preserve"> the operational aspects of worker screening, including the operation of state-based worker screening units.  </w:t>
      </w:r>
    </w:p>
    <w:p w14:paraId="1AF1AB4C" w14:textId="77777777" w:rsidR="00574585" w:rsidRDefault="00574585" w:rsidP="00CA3465">
      <w:pPr>
        <w:pStyle w:val="ListParagraph"/>
        <w:spacing w:after="120"/>
        <w:rPr>
          <w:rFonts w:cs="Arial"/>
        </w:rPr>
      </w:pPr>
    </w:p>
    <w:p w14:paraId="444551E2" w14:textId="77777777" w:rsidR="00DD24F5" w:rsidRPr="00184426" w:rsidRDefault="00574585" w:rsidP="00CA3465">
      <w:pPr>
        <w:pStyle w:val="ListParagraph"/>
        <w:numPr>
          <w:ilvl w:val="0"/>
          <w:numId w:val="2"/>
        </w:numPr>
        <w:spacing w:after="120"/>
        <w:rPr>
          <w:rFonts w:cs="Arial"/>
        </w:rPr>
      </w:pPr>
      <w:r>
        <w:rPr>
          <w:rFonts w:cs="Arial"/>
        </w:rPr>
        <w:t xml:space="preserve">The roles and responsibilities of the Commonwealth and </w:t>
      </w:r>
      <w:r w:rsidR="00F04D8F">
        <w:rPr>
          <w:rFonts w:cs="Arial"/>
        </w:rPr>
        <w:t xml:space="preserve">the </w:t>
      </w:r>
      <w:r w:rsidR="00814CC8">
        <w:rPr>
          <w:rFonts w:cs="Arial"/>
        </w:rPr>
        <w:t>Northern Territory</w:t>
      </w:r>
      <w:r w:rsidR="00766BB3">
        <w:rPr>
          <w:rFonts w:cs="Arial"/>
        </w:rPr>
        <w:t xml:space="preserve"> </w:t>
      </w:r>
      <w:r>
        <w:rPr>
          <w:rFonts w:cs="Arial"/>
        </w:rPr>
        <w:t>in relation to worker screening</w:t>
      </w:r>
      <w:r w:rsidR="00EB456A">
        <w:rPr>
          <w:rFonts w:cs="Arial"/>
        </w:rPr>
        <w:t xml:space="preserve"> are </w:t>
      </w:r>
      <w:r>
        <w:rPr>
          <w:rFonts w:cs="Arial"/>
        </w:rPr>
        <w:t xml:space="preserve">outlined in </w:t>
      </w:r>
      <w:r w:rsidR="007B73FB">
        <w:rPr>
          <w:rFonts w:cs="Arial"/>
        </w:rPr>
        <w:t>the Intergovernmental Agreement</w:t>
      </w:r>
      <w:r w:rsidR="00EB456A">
        <w:rPr>
          <w:rFonts w:cs="Arial"/>
        </w:rPr>
        <w:t xml:space="preserve"> on Worker Screening.</w:t>
      </w:r>
      <w:r>
        <w:rPr>
          <w:rFonts w:cs="Arial"/>
        </w:rPr>
        <w:t xml:space="preserve"> </w:t>
      </w:r>
    </w:p>
    <w:p w14:paraId="32632BAF" w14:textId="77777777" w:rsidR="00F02FC3" w:rsidRPr="00C76630" w:rsidRDefault="00E12C33" w:rsidP="00CA3465">
      <w:pPr>
        <w:pStyle w:val="Heading2"/>
      </w:pPr>
      <w:r w:rsidRPr="00C76630">
        <w:t>Transitional Arrangements</w:t>
      </w:r>
    </w:p>
    <w:p w14:paraId="218FB796" w14:textId="77777777" w:rsidR="00F02FC3" w:rsidRPr="001B2DC9" w:rsidRDefault="00F02FC3" w:rsidP="00CA3465">
      <w:pPr>
        <w:pStyle w:val="ListParagraph"/>
        <w:numPr>
          <w:ilvl w:val="0"/>
          <w:numId w:val="2"/>
        </w:numPr>
        <w:spacing w:after="0"/>
        <w:rPr>
          <w:rFonts w:cs="Arial"/>
        </w:rPr>
      </w:pPr>
      <w:r>
        <w:rPr>
          <w:rFonts w:cs="Arial"/>
        </w:rPr>
        <w:t xml:space="preserve">Transitional arrangements for </w:t>
      </w:r>
      <w:r w:rsidR="00184426">
        <w:rPr>
          <w:rFonts w:cs="Arial"/>
        </w:rPr>
        <w:t>Q</w:t>
      </w:r>
      <w:r>
        <w:rPr>
          <w:rFonts w:cs="Arial"/>
        </w:rPr>
        <w:t xml:space="preserve">uality and </w:t>
      </w:r>
      <w:r w:rsidR="00184426">
        <w:rPr>
          <w:rFonts w:cs="Arial"/>
        </w:rPr>
        <w:t>S</w:t>
      </w:r>
      <w:r>
        <w:rPr>
          <w:rFonts w:cs="Arial"/>
        </w:rPr>
        <w:t>afeguard</w:t>
      </w:r>
      <w:r w:rsidR="005C4B35">
        <w:rPr>
          <w:rFonts w:cs="Arial"/>
        </w:rPr>
        <w:t>ing</w:t>
      </w:r>
      <w:r>
        <w:rPr>
          <w:rFonts w:cs="Arial"/>
        </w:rPr>
        <w:t xml:space="preserve"> are outlined in Schedule B of this Agreement. </w:t>
      </w:r>
    </w:p>
    <w:p w14:paraId="2182B542" w14:textId="77777777" w:rsidR="002966AE" w:rsidRDefault="002966AE" w:rsidP="00CA3465">
      <w:pPr>
        <w:pStyle w:val="Heading1"/>
      </w:pPr>
      <w:r w:rsidRPr="002966AE">
        <w:t xml:space="preserve">Part </w:t>
      </w:r>
      <w:r w:rsidR="007F0597">
        <w:t>7</w:t>
      </w:r>
      <w:r w:rsidR="007F0597" w:rsidRPr="002966AE">
        <w:t xml:space="preserve"> </w:t>
      </w:r>
      <w:r w:rsidRPr="002966AE">
        <w:t>–</w:t>
      </w:r>
      <w:r w:rsidR="00DD09CD">
        <w:t xml:space="preserve"> </w:t>
      </w:r>
      <w:r w:rsidRPr="002966AE">
        <w:t>NDIS Market and Workforce</w:t>
      </w:r>
      <w:r>
        <w:t xml:space="preserve"> Development</w:t>
      </w:r>
    </w:p>
    <w:p w14:paraId="2E706E8F" w14:textId="77777777" w:rsidR="00C76630" w:rsidRPr="00C76630" w:rsidRDefault="00C76630" w:rsidP="00CA3465">
      <w:pPr>
        <w:pStyle w:val="Heading2"/>
      </w:pPr>
      <w:r w:rsidRPr="00C76630">
        <w:t>Guiding Principles</w:t>
      </w:r>
    </w:p>
    <w:p w14:paraId="2A4E25AA" w14:textId="77777777" w:rsidR="002966AE" w:rsidRPr="004D1C05" w:rsidRDefault="00165A22" w:rsidP="00CA3465">
      <w:pPr>
        <w:pStyle w:val="ListParagraph"/>
        <w:numPr>
          <w:ilvl w:val="0"/>
          <w:numId w:val="2"/>
        </w:numPr>
        <w:spacing w:after="120"/>
        <w:rPr>
          <w:rStyle w:val="BookTitle"/>
          <w:rFonts w:cs="Arial"/>
          <w:i w:val="0"/>
          <w:smallCaps w:val="0"/>
          <w:spacing w:val="0"/>
        </w:rPr>
      </w:pPr>
      <w:r>
        <w:rPr>
          <w:rStyle w:val="BookTitle"/>
          <w:rFonts w:cs="Arial"/>
          <w:i w:val="0"/>
          <w:smallCaps w:val="0"/>
          <w:spacing w:val="0"/>
        </w:rPr>
        <w:t>The Parties</w:t>
      </w:r>
      <w:r w:rsidR="002966AE" w:rsidRPr="004D1C05">
        <w:rPr>
          <w:rStyle w:val="BookTitle"/>
          <w:rFonts w:cs="Arial"/>
          <w:i w:val="0"/>
          <w:smallCaps w:val="0"/>
          <w:spacing w:val="0"/>
        </w:rPr>
        <w:t xml:space="preserve"> are committed to an NDIS delivered through an open market where:</w:t>
      </w:r>
    </w:p>
    <w:p w14:paraId="1307A9B3" w14:textId="77777777" w:rsidR="00AB72FF" w:rsidRPr="007D6567" w:rsidRDefault="00AB72FF" w:rsidP="00CA3465">
      <w:pPr>
        <w:pStyle w:val="ListParagraph"/>
        <w:numPr>
          <w:ilvl w:val="1"/>
          <w:numId w:val="2"/>
        </w:numPr>
        <w:spacing w:after="120"/>
      </w:pPr>
      <w:r w:rsidRPr="007D6567">
        <w:t>people with disability exercise choice and control to access reasonable and necessary supports;</w:t>
      </w:r>
    </w:p>
    <w:p w14:paraId="280601AF" w14:textId="77777777" w:rsidR="002966AE" w:rsidRPr="000C317C" w:rsidRDefault="00184426" w:rsidP="00CA3465">
      <w:pPr>
        <w:pStyle w:val="ListParagraph"/>
        <w:numPr>
          <w:ilvl w:val="1"/>
          <w:numId w:val="2"/>
        </w:numPr>
        <w:spacing w:after="120"/>
      </w:pPr>
      <w:r>
        <w:t>d</w:t>
      </w:r>
      <w:r w:rsidR="002966AE" w:rsidRPr="000C317C">
        <w:t>iverse and sustainable providers offer a full range of quality supports</w:t>
      </w:r>
      <w:r w:rsidR="004E21EB" w:rsidRPr="000C317C">
        <w:t xml:space="preserve"> wherever people live</w:t>
      </w:r>
      <w:r w:rsidR="002966AE" w:rsidRPr="000C317C">
        <w:t>;</w:t>
      </w:r>
    </w:p>
    <w:p w14:paraId="097B5F42" w14:textId="77777777" w:rsidR="002966AE" w:rsidRPr="000C317C" w:rsidRDefault="00184426" w:rsidP="00CA3465">
      <w:pPr>
        <w:pStyle w:val="ListParagraph"/>
        <w:numPr>
          <w:ilvl w:val="1"/>
          <w:numId w:val="2"/>
        </w:numPr>
        <w:spacing w:after="120"/>
      </w:pPr>
      <w:r>
        <w:t>w</w:t>
      </w:r>
      <w:r w:rsidR="002966AE" w:rsidRPr="000C317C">
        <w:t>orkers with appropriate skills deliver quality supports using a person-centred approach;</w:t>
      </w:r>
    </w:p>
    <w:p w14:paraId="5D0221CB" w14:textId="77777777" w:rsidR="002966AE" w:rsidRPr="000C317C" w:rsidRDefault="00184426" w:rsidP="00CA3465">
      <w:pPr>
        <w:pStyle w:val="ListParagraph"/>
        <w:numPr>
          <w:ilvl w:val="1"/>
          <w:numId w:val="2"/>
        </w:numPr>
        <w:spacing w:after="120"/>
      </w:pPr>
      <w:r>
        <w:lastRenderedPageBreak/>
        <w:t>p</w:t>
      </w:r>
      <w:r w:rsidR="002966AE" w:rsidRPr="000C317C">
        <w:t xml:space="preserve">rices are monitored to support value </w:t>
      </w:r>
      <w:r w:rsidR="00C221ED">
        <w:t>for money for participants and S</w:t>
      </w:r>
      <w:r w:rsidR="002966AE" w:rsidRPr="000C317C">
        <w:t xml:space="preserve">cheme sustainability, and decisions about price controls or deregulation are </w:t>
      </w:r>
      <w:r w:rsidR="00665152">
        <w:t xml:space="preserve">informed by </w:t>
      </w:r>
      <w:r w:rsidR="002966AE" w:rsidRPr="000C317C">
        <w:t>evidence</w:t>
      </w:r>
      <w:r w:rsidR="00665152">
        <w:t xml:space="preserve"> about the functioning of the market;</w:t>
      </w:r>
    </w:p>
    <w:p w14:paraId="35D75924" w14:textId="77777777" w:rsidR="00407B36" w:rsidRDefault="00407B36" w:rsidP="00CA3465">
      <w:pPr>
        <w:pStyle w:val="ListParagraph"/>
        <w:numPr>
          <w:ilvl w:val="1"/>
          <w:numId w:val="2"/>
        </w:numPr>
        <w:spacing w:after="120"/>
      </w:pPr>
      <w:r>
        <w:t>the sharing of high-quality and timely market intelligence is promoted by all agencies to the greatest extent possible;</w:t>
      </w:r>
    </w:p>
    <w:p w14:paraId="21837F3D" w14:textId="77777777" w:rsidR="002966AE" w:rsidRPr="000C317C" w:rsidRDefault="00184426" w:rsidP="00CA3465">
      <w:pPr>
        <w:pStyle w:val="ListParagraph"/>
        <w:numPr>
          <w:ilvl w:val="1"/>
          <w:numId w:val="2"/>
        </w:numPr>
        <w:spacing w:after="120"/>
      </w:pPr>
      <w:r>
        <w:t>g</w:t>
      </w:r>
      <w:r w:rsidR="002966AE" w:rsidRPr="000C317C">
        <w:t xml:space="preserve">overnments adhere to principles of competitive neutrality when offering or providing </w:t>
      </w:r>
      <w:r w:rsidR="00E22413" w:rsidRPr="000C317C">
        <w:t xml:space="preserve">supports to people with </w:t>
      </w:r>
      <w:r w:rsidR="002966AE" w:rsidRPr="000C317C">
        <w:t xml:space="preserve">disability; </w:t>
      </w:r>
    </w:p>
    <w:p w14:paraId="4CB513BD" w14:textId="77777777" w:rsidR="002966AE" w:rsidRDefault="00184426" w:rsidP="00CA3465">
      <w:pPr>
        <w:pStyle w:val="ListParagraph"/>
        <w:numPr>
          <w:ilvl w:val="1"/>
          <w:numId w:val="2"/>
        </w:numPr>
        <w:spacing w:after="120"/>
      </w:pPr>
      <w:r>
        <w:t>t</w:t>
      </w:r>
      <w:r w:rsidR="002966AE" w:rsidRPr="000C317C">
        <w:t>he market is monitored and regulated</w:t>
      </w:r>
      <w:r w:rsidR="00DD09CD">
        <w:t xml:space="preserve">, and </w:t>
      </w:r>
      <w:r w:rsidR="004E21EB" w:rsidRPr="000C317C">
        <w:t>receives support and intervention</w:t>
      </w:r>
      <w:r w:rsidR="004F515D">
        <w:t xml:space="preserve"> </w:t>
      </w:r>
      <w:r w:rsidR="002966AE" w:rsidRPr="000C317C">
        <w:t>as necessary to ensure it delivers in the interests of participants</w:t>
      </w:r>
      <w:r w:rsidR="004F19BA">
        <w:t>; and</w:t>
      </w:r>
    </w:p>
    <w:p w14:paraId="59C30590" w14:textId="77777777" w:rsidR="004F19BA" w:rsidRPr="000C317C" w:rsidRDefault="004F19BA" w:rsidP="004F19BA">
      <w:pPr>
        <w:pStyle w:val="ListParagraph"/>
        <w:numPr>
          <w:ilvl w:val="1"/>
          <w:numId w:val="2"/>
        </w:numPr>
      </w:pPr>
      <w:r w:rsidRPr="006D2F6E">
        <w:rPr>
          <w:rStyle w:val="BookTitle"/>
          <w:i w:val="0"/>
          <w:smallCaps w:val="0"/>
          <w:spacing w:val="0"/>
        </w:rPr>
        <w:t>targeted strategies</w:t>
      </w:r>
      <w:r w:rsidR="00E52679">
        <w:rPr>
          <w:rStyle w:val="BookTitle"/>
          <w:i w:val="0"/>
          <w:smallCaps w:val="0"/>
          <w:spacing w:val="0"/>
        </w:rPr>
        <w:t xml:space="preserve"> are established</w:t>
      </w:r>
      <w:r w:rsidRPr="006D2F6E">
        <w:rPr>
          <w:rStyle w:val="BookTitle"/>
          <w:i w:val="0"/>
          <w:smallCaps w:val="0"/>
          <w:spacing w:val="0"/>
        </w:rPr>
        <w:t xml:space="preserve"> for remote, regional and Indigenous service delivery consistent with the NDIA Rural and Remote Strategy and relevant Community Plans, including where there are thin or non-existing markets, that promote local Indigenous economic participation opportunities and</w:t>
      </w:r>
      <w:r>
        <w:rPr>
          <w:rStyle w:val="BookTitle"/>
          <w:i w:val="0"/>
          <w:smallCaps w:val="0"/>
          <w:spacing w:val="0"/>
        </w:rPr>
        <w:t xml:space="preserve"> engagement</w:t>
      </w:r>
      <w:r w:rsidRPr="004F19BA">
        <w:t>.</w:t>
      </w:r>
    </w:p>
    <w:p w14:paraId="29B93F3A" w14:textId="77777777" w:rsidR="00C76630" w:rsidRDefault="00C76630" w:rsidP="00CA3465">
      <w:pPr>
        <w:pStyle w:val="ListParagraph"/>
        <w:spacing w:after="120"/>
        <w:ind w:left="1440"/>
        <w:rPr>
          <w:rStyle w:val="BookTitle"/>
          <w:rFonts w:cs="Arial"/>
          <w:i w:val="0"/>
          <w:smallCaps w:val="0"/>
          <w:spacing w:val="0"/>
        </w:rPr>
      </w:pPr>
    </w:p>
    <w:p w14:paraId="42BB6CB6" w14:textId="77777777" w:rsidR="00165A22" w:rsidRDefault="00165A22" w:rsidP="00CA3465">
      <w:pPr>
        <w:pStyle w:val="ListParagraph"/>
        <w:numPr>
          <w:ilvl w:val="0"/>
          <w:numId w:val="2"/>
        </w:numPr>
        <w:spacing w:after="120"/>
        <w:rPr>
          <w:rStyle w:val="BookTitle"/>
          <w:rFonts w:cs="Arial"/>
          <w:i w:val="0"/>
          <w:smallCaps w:val="0"/>
          <w:spacing w:val="0"/>
        </w:rPr>
      </w:pPr>
      <w:r>
        <w:rPr>
          <w:rStyle w:val="BookTitle"/>
          <w:rFonts w:cs="Arial"/>
          <w:i w:val="0"/>
          <w:smallCaps w:val="0"/>
          <w:spacing w:val="0"/>
        </w:rPr>
        <w:t>The Parties</w:t>
      </w:r>
      <w:r w:rsidR="00C76630" w:rsidRPr="004D1C05">
        <w:rPr>
          <w:rStyle w:val="BookTitle"/>
          <w:rFonts w:cs="Arial"/>
          <w:i w:val="0"/>
          <w:smallCaps w:val="0"/>
          <w:spacing w:val="0"/>
        </w:rPr>
        <w:t xml:space="preserve"> acknowledge</w:t>
      </w:r>
      <w:r>
        <w:rPr>
          <w:rStyle w:val="BookTitle"/>
          <w:rFonts w:cs="Arial"/>
          <w:i w:val="0"/>
          <w:smallCaps w:val="0"/>
          <w:spacing w:val="0"/>
        </w:rPr>
        <w:t>:</w:t>
      </w:r>
    </w:p>
    <w:p w14:paraId="2B465763" w14:textId="77777777" w:rsidR="00165A22" w:rsidRDefault="00184426" w:rsidP="00CA3465">
      <w:pPr>
        <w:pStyle w:val="ListParagraph"/>
        <w:numPr>
          <w:ilvl w:val="1"/>
          <w:numId w:val="2"/>
        </w:numPr>
        <w:spacing w:after="120"/>
        <w:rPr>
          <w:rStyle w:val="BookTitle"/>
          <w:rFonts w:cs="Arial"/>
          <w:i w:val="0"/>
          <w:smallCaps w:val="0"/>
          <w:spacing w:val="0"/>
        </w:rPr>
      </w:pPr>
      <w:r>
        <w:rPr>
          <w:rStyle w:val="BookTitle"/>
          <w:rFonts w:cs="Arial"/>
          <w:i w:val="0"/>
          <w:smallCaps w:val="0"/>
          <w:spacing w:val="0"/>
        </w:rPr>
        <w:t>t</w:t>
      </w:r>
      <w:r w:rsidR="00C76630" w:rsidRPr="004D1C05">
        <w:rPr>
          <w:rStyle w:val="BookTitle"/>
          <w:rFonts w:cs="Arial"/>
          <w:i w:val="0"/>
          <w:smallCaps w:val="0"/>
          <w:spacing w:val="0"/>
        </w:rPr>
        <w:t>hat reform of the disability support market and workforce</w:t>
      </w:r>
      <w:r w:rsidR="00165A22">
        <w:rPr>
          <w:rStyle w:val="BookTitle"/>
          <w:rFonts w:cs="Arial"/>
          <w:i w:val="0"/>
          <w:smallCaps w:val="0"/>
          <w:spacing w:val="0"/>
        </w:rPr>
        <w:t xml:space="preserve"> is ongoing; and</w:t>
      </w:r>
    </w:p>
    <w:p w14:paraId="44933F91" w14:textId="77777777" w:rsidR="00C76630" w:rsidRPr="00165A22" w:rsidRDefault="00184426" w:rsidP="00CA3465">
      <w:pPr>
        <w:pStyle w:val="ListParagraph"/>
        <w:numPr>
          <w:ilvl w:val="1"/>
          <w:numId w:val="2"/>
        </w:numPr>
        <w:spacing w:after="120"/>
        <w:rPr>
          <w:rStyle w:val="BookTitle"/>
          <w:rFonts w:cs="Arial"/>
          <w:i w:val="0"/>
          <w:smallCaps w:val="0"/>
          <w:spacing w:val="0"/>
        </w:rPr>
      </w:pPr>
      <w:r>
        <w:rPr>
          <w:rStyle w:val="BookTitle"/>
          <w:rFonts w:cs="Arial"/>
          <w:i w:val="0"/>
          <w:smallCaps w:val="0"/>
          <w:spacing w:val="0"/>
        </w:rPr>
        <w:t>t</w:t>
      </w:r>
      <w:r w:rsidR="00165A22" w:rsidRPr="00165A22">
        <w:rPr>
          <w:rStyle w:val="BookTitle"/>
          <w:rFonts w:cs="Arial"/>
          <w:i w:val="0"/>
          <w:smallCaps w:val="0"/>
          <w:spacing w:val="0"/>
        </w:rPr>
        <w:t xml:space="preserve">he </w:t>
      </w:r>
      <w:r w:rsidR="00165A22" w:rsidRPr="00FE0C0B">
        <w:rPr>
          <w:rStyle w:val="BookTitle"/>
          <w:rFonts w:cs="Arial"/>
          <w:i w:val="0"/>
          <w:smallCaps w:val="0"/>
          <w:spacing w:val="0"/>
        </w:rPr>
        <w:t>role of consumers, providers and workers in building a mature NDIS market.</w:t>
      </w:r>
      <w:r w:rsidR="00C76630" w:rsidRPr="00FE0C0B">
        <w:rPr>
          <w:rStyle w:val="BookTitle"/>
          <w:rFonts w:cs="Arial"/>
          <w:i w:val="0"/>
          <w:smallCaps w:val="0"/>
          <w:spacing w:val="0"/>
        </w:rPr>
        <w:t xml:space="preserve"> </w:t>
      </w:r>
    </w:p>
    <w:p w14:paraId="5FFA65E8" w14:textId="77777777" w:rsidR="00EB456A" w:rsidRDefault="00EB456A" w:rsidP="00CA3465">
      <w:pPr>
        <w:pStyle w:val="ListParagraph"/>
        <w:spacing w:after="120"/>
        <w:ind w:left="360"/>
        <w:rPr>
          <w:rStyle w:val="BookTitle"/>
          <w:rFonts w:cs="Arial"/>
          <w:i w:val="0"/>
          <w:smallCaps w:val="0"/>
          <w:spacing w:val="0"/>
        </w:rPr>
      </w:pPr>
    </w:p>
    <w:p w14:paraId="24245305" w14:textId="77777777" w:rsidR="00FE0C0B" w:rsidRDefault="00FE0C0B" w:rsidP="00CA3465">
      <w:pPr>
        <w:pStyle w:val="ListParagraph"/>
        <w:numPr>
          <w:ilvl w:val="0"/>
          <w:numId w:val="2"/>
        </w:numPr>
        <w:spacing w:after="120"/>
        <w:rPr>
          <w:rStyle w:val="BookTitle"/>
          <w:rFonts w:cs="Arial"/>
          <w:i w:val="0"/>
          <w:smallCaps w:val="0"/>
          <w:spacing w:val="0"/>
        </w:rPr>
      </w:pPr>
      <w:r>
        <w:rPr>
          <w:rStyle w:val="BookTitle"/>
          <w:rFonts w:cs="Arial"/>
          <w:i w:val="0"/>
          <w:smallCaps w:val="0"/>
          <w:spacing w:val="0"/>
        </w:rPr>
        <w:t>The Parties agree to:</w:t>
      </w:r>
    </w:p>
    <w:p w14:paraId="2091A336" w14:textId="77777777" w:rsidR="00F45778" w:rsidRDefault="00184426" w:rsidP="00CA3465">
      <w:pPr>
        <w:pStyle w:val="ListParagraph"/>
        <w:numPr>
          <w:ilvl w:val="1"/>
          <w:numId w:val="2"/>
        </w:numPr>
        <w:spacing w:after="120"/>
        <w:rPr>
          <w:rStyle w:val="BookTitle"/>
          <w:rFonts w:cs="Arial"/>
          <w:i w:val="0"/>
          <w:smallCaps w:val="0"/>
          <w:spacing w:val="0"/>
        </w:rPr>
      </w:pPr>
      <w:r>
        <w:rPr>
          <w:rStyle w:val="BookTitle"/>
          <w:rFonts w:cs="Arial"/>
          <w:i w:val="0"/>
          <w:smallCaps w:val="0"/>
          <w:spacing w:val="0"/>
        </w:rPr>
        <w:t>c</w:t>
      </w:r>
      <w:r w:rsidR="00C76630" w:rsidRPr="00C76630">
        <w:rPr>
          <w:rStyle w:val="BookTitle"/>
          <w:rFonts w:cs="Arial"/>
          <w:i w:val="0"/>
          <w:smallCaps w:val="0"/>
          <w:spacing w:val="0"/>
        </w:rPr>
        <w:t xml:space="preserve">ontinue to support </w:t>
      </w:r>
      <w:r w:rsidR="00FE0C0B">
        <w:rPr>
          <w:rStyle w:val="BookTitle"/>
          <w:rFonts w:cs="Arial"/>
          <w:i w:val="0"/>
          <w:smallCaps w:val="0"/>
          <w:spacing w:val="0"/>
        </w:rPr>
        <w:t xml:space="preserve">NDIS </w:t>
      </w:r>
      <w:r w:rsidR="00C76630" w:rsidRPr="00C76630">
        <w:rPr>
          <w:rStyle w:val="BookTitle"/>
          <w:rFonts w:cs="Arial"/>
          <w:i w:val="0"/>
          <w:smallCaps w:val="0"/>
          <w:spacing w:val="0"/>
        </w:rPr>
        <w:t xml:space="preserve">market reform through their </w:t>
      </w:r>
      <w:r w:rsidR="00FE0C0B">
        <w:rPr>
          <w:rStyle w:val="BookTitle"/>
          <w:rFonts w:cs="Arial"/>
          <w:i w:val="0"/>
          <w:smallCaps w:val="0"/>
          <w:spacing w:val="0"/>
        </w:rPr>
        <w:t>respective</w:t>
      </w:r>
      <w:r w:rsidR="00FE0C0B" w:rsidRPr="00C76630">
        <w:rPr>
          <w:rStyle w:val="BookTitle"/>
          <w:rFonts w:cs="Arial"/>
          <w:i w:val="0"/>
          <w:smallCaps w:val="0"/>
          <w:spacing w:val="0"/>
        </w:rPr>
        <w:t xml:space="preserve"> </w:t>
      </w:r>
      <w:r w:rsidR="00C76630" w:rsidRPr="00C76630">
        <w:rPr>
          <w:rStyle w:val="BookTitle"/>
          <w:rFonts w:cs="Arial"/>
          <w:i w:val="0"/>
          <w:smallCaps w:val="0"/>
          <w:spacing w:val="0"/>
        </w:rPr>
        <w:t>education</w:t>
      </w:r>
      <w:r w:rsidR="00FE0C0B">
        <w:rPr>
          <w:rStyle w:val="BookTitle"/>
          <w:rFonts w:cs="Arial"/>
          <w:i w:val="0"/>
          <w:smallCaps w:val="0"/>
          <w:spacing w:val="0"/>
        </w:rPr>
        <w:t>,</w:t>
      </w:r>
      <w:r w:rsidR="00C76630" w:rsidRPr="00C76630">
        <w:rPr>
          <w:rStyle w:val="BookTitle"/>
          <w:rFonts w:cs="Arial"/>
          <w:i w:val="0"/>
          <w:smallCaps w:val="0"/>
          <w:spacing w:val="0"/>
        </w:rPr>
        <w:t xml:space="preserve"> training </w:t>
      </w:r>
      <w:r w:rsidR="00FE0C0B">
        <w:rPr>
          <w:rStyle w:val="BookTitle"/>
          <w:rFonts w:cs="Arial"/>
          <w:i w:val="0"/>
          <w:smallCaps w:val="0"/>
          <w:spacing w:val="0"/>
        </w:rPr>
        <w:t xml:space="preserve">and </w:t>
      </w:r>
      <w:r w:rsidR="00C76630" w:rsidRPr="00C76630">
        <w:rPr>
          <w:rStyle w:val="BookTitle"/>
          <w:rFonts w:cs="Arial"/>
          <w:i w:val="0"/>
          <w:smallCaps w:val="0"/>
          <w:spacing w:val="0"/>
        </w:rPr>
        <w:t xml:space="preserve">regulatory </w:t>
      </w:r>
      <w:r w:rsidR="00FE0C0B">
        <w:rPr>
          <w:rStyle w:val="BookTitle"/>
          <w:rFonts w:cs="Arial"/>
          <w:i w:val="0"/>
          <w:smallCaps w:val="0"/>
          <w:spacing w:val="0"/>
        </w:rPr>
        <w:t>systems</w:t>
      </w:r>
      <w:r w:rsidR="00F45778">
        <w:rPr>
          <w:rStyle w:val="BookTitle"/>
          <w:rFonts w:cs="Arial"/>
          <w:i w:val="0"/>
          <w:smallCaps w:val="0"/>
          <w:spacing w:val="0"/>
        </w:rPr>
        <w:t>;</w:t>
      </w:r>
      <w:r w:rsidR="00C76630" w:rsidRPr="00C76630">
        <w:rPr>
          <w:rStyle w:val="BookTitle"/>
          <w:rFonts w:cs="Arial"/>
          <w:i w:val="0"/>
          <w:smallCaps w:val="0"/>
          <w:spacing w:val="0"/>
        </w:rPr>
        <w:t xml:space="preserve"> </w:t>
      </w:r>
    </w:p>
    <w:p w14:paraId="0E2F1188" w14:textId="77777777" w:rsidR="00C76630" w:rsidRDefault="00C76630" w:rsidP="00CA3465">
      <w:pPr>
        <w:pStyle w:val="ListParagraph"/>
        <w:numPr>
          <w:ilvl w:val="1"/>
          <w:numId w:val="2"/>
        </w:numPr>
        <w:spacing w:after="120"/>
        <w:rPr>
          <w:rStyle w:val="BookTitle"/>
          <w:rFonts w:cs="Arial"/>
          <w:i w:val="0"/>
          <w:smallCaps w:val="0"/>
          <w:spacing w:val="0"/>
        </w:rPr>
      </w:pPr>
      <w:r w:rsidRPr="00C76630">
        <w:rPr>
          <w:rStyle w:val="BookTitle"/>
          <w:rFonts w:cs="Arial"/>
          <w:i w:val="0"/>
          <w:smallCaps w:val="0"/>
          <w:spacing w:val="0"/>
        </w:rPr>
        <w:t>forg</w:t>
      </w:r>
      <w:r w:rsidR="00FE0C0B">
        <w:rPr>
          <w:rStyle w:val="BookTitle"/>
          <w:rFonts w:cs="Arial"/>
          <w:i w:val="0"/>
          <w:smallCaps w:val="0"/>
          <w:spacing w:val="0"/>
        </w:rPr>
        <w:t>e</w:t>
      </w:r>
      <w:r w:rsidRPr="00C76630">
        <w:rPr>
          <w:rStyle w:val="BookTitle"/>
          <w:rFonts w:cs="Arial"/>
          <w:i w:val="0"/>
          <w:smallCaps w:val="0"/>
          <w:spacing w:val="0"/>
        </w:rPr>
        <w:t xml:space="preserve"> connections to other relevant sectors (for example, health and aged care)</w:t>
      </w:r>
      <w:r w:rsidR="001D49F3">
        <w:rPr>
          <w:rStyle w:val="BookTitle"/>
          <w:rFonts w:cs="Arial"/>
          <w:i w:val="0"/>
          <w:smallCaps w:val="0"/>
          <w:spacing w:val="0"/>
        </w:rPr>
        <w:t xml:space="preserve">; </w:t>
      </w:r>
    </w:p>
    <w:p w14:paraId="3EC049C0" w14:textId="77777777" w:rsidR="006A451C" w:rsidRDefault="00C76630" w:rsidP="00CA3465">
      <w:pPr>
        <w:pStyle w:val="ListParagraph"/>
        <w:numPr>
          <w:ilvl w:val="1"/>
          <w:numId w:val="2"/>
        </w:numPr>
        <w:rPr>
          <w:rStyle w:val="BookTitle"/>
          <w:rFonts w:cs="Arial"/>
          <w:i w:val="0"/>
          <w:smallCaps w:val="0"/>
          <w:spacing w:val="0"/>
        </w:rPr>
      </w:pPr>
      <w:r w:rsidRPr="00C76630">
        <w:rPr>
          <w:rStyle w:val="BookTitle"/>
          <w:rFonts w:cs="Arial"/>
          <w:i w:val="0"/>
          <w:smallCaps w:val="0"/>
          <w:spacing w:val="0"/>
        </w:rPr>
        <w:t xml:space="preserve">support innovation in the disability support </w:t>
      </w:r>
      <w:r w:rsidR="00FE0C0B">
        <w:rPr>
          <w:rStyle w:val="BookTitle"/>
          <w:rFonts w:cs="Arial"/>
          <w:i w:val="0"/>
          <w:smallCaps w:val="0"/>
          <w:spacing w:val="0"/>
        </w:rPr>
        <w:t>market</w:t>
      </w:r>
      <w:r w:rsidRPr="00C76630">
        <w:rPr>
          <w:rStyle w:val="BookTitle"/>
          <w:rFonts w:cs="Arial"/>
          <w:i w:val="0"/>
          <w:smallCaps w:val="0"/>
          <w:spacing w:val="0"/>
        </w:rPr>
        <w:t xml:space="preserve">, either directly or by not impeding innovation in the </w:t>
      </w:r>
      <w:r w:rsidR="00FE0C0B">
        <w:rPr>
          <w:rStyle w:val="BookTitle"/>
          <w:rFonts w:cs="Arial"/>
          <w:i w:val="0"/>
          <w:smallCaps w:val="0"/>
          <w:spacing w:val="0"/>
        </w:rPr>
        <w:t>market</w:t>
      </w:r>
      <w:r w:rsidR="006A451C">
        <w:rPr>
          <w:rStyle w:val="BookTitle"/>
          <w:rFonts w:cs="Arial"/>
          <w:i w:val="0"/>
          <w:smallCaps w:val="0"/>
          <w:spacing w:val="0"/>
        </w:rPr>
        <w:t>; and</w:t>
      </w:r>
    </w:p>
    <w:p w14:paraId="71DA1F31" w14:textId="77777777" w:rsidR="00C76630" w:rsidRDefault="006A451C" w:rsidP="006A451C">
      <w:pPr>
        <w:pStyle w:val="ListParagraph"/>
        <w:numPr>
          <w:ilvl w:val="1"/>
          <w:numId w:val="2"/>
        </w:numPr>
        <w:rPr>
          <w:rStyle w:val="BookTitle"/>
          <w:rFonts w:cs="Arial"/>
          <w:i w:val="0"/>
          <w:smallCaps w:val="0"/>
          <w:spacing w:val="0"/>
        </w:rPr>
      </w:pPr>
      <w:r w:rsidRPr="006A451C">
        <w:rPr>
          <w:rStyle w:val="BookTitle"/>
          <w:rFonts w:cs="Arial"/>
          <w:i w:val="0"/>
          <w:smallCaps w:val="0"/>
          <w:spacing w:val="0"/>
        </w:rPr>
        <w:t>identify and promote targeted strategies for sector and workforce development in thin markets.</w:t>
      </w:r>
    </w:p>
    <w:p w14:paraId="57EB8FD6" w14:textId="77777777" w:rsidR="002966AE" w:rsidRPr="00C76630" w:rsidRDefault="00C76630" w:rsidP="00CA3465">
      <w:pPr>
        <w:pStyle w:val="Heading2"/>
      </w:pPr>
      <w:r w:rsidRPr="00C76630">
        <w:t>Roles and Responsibilities</w:t>
      </w:r>
    </w:p>
    <w:p w14:paraId="02F9FA75" w14:textId="77777777" w:rsidR="00766BB3" w:rsidRPr="00766BB3" w:rsidRDefault="00FE0C0B" w:rsidP="00CA3465">
      <w:pPr>
        <w:pStyle w:val="ListParagraph"/>
        <w:numPr>
          <w:ilvl w:val="0"/>
          <w:numId w:val="2"/>
        </w:numPr>
        <w:spacing w:after="120"/>
        <w:rPr>
          <w:rStyle w:val="BookTitle"/>
          <w:rFonts w:cs="Arial"/>
          <w:i w:val="0"/>
          <w:smallCaps w:val="0"/>
          <w:spacing w:val="0"/>
        </w:rPr>
      </w:pPr>
      <w:r w:rsidRPr="007D6567">
        <w:rPr>
          <w:rStyle w:val="BookTitle"/>
          <w:i w:val="0"/>
          <w:iCs/>
          <w:smallCaps w:val="0"/>
          <w:spacing w:val="0"/>
        </w:rPr>
        <w:t xml:space="preserve">In </w:t>
      </w:r>
      <w:r w:rsidR="00AB72FF" w:rsidRPr="007D6567">
        <w:rPr>
          <w:rStyle w:val="BookTitle"/>
          <w:rFonts w:cs="Arial"/>
          <w:i w:val="0"/>
          <w:smallCaps w:val="0"/>
          <w:spacing w:val="0"/>
        </w:rPr>
        <w:t>the context of</w:t>
      </w:r>
      <w:r w:rsidRPr="007D6567">
        <w:rPr>
          <w:rStyle w:val="BookTitle"/>
          <w:rFonts w:cs="Arial"/>
          <w:i w:val="0"/>
          <w:smallCaps w:val="0"/>
          <w:spacing w:val="0"/>
        </w:rPr>
        <w:t xml:space="preserve"> the Roles</w:t>
      </w:r>
      <w:r>
        <w:rPr>
          <w:rStyle w:val="BookTitle"/>
          <w:rFonts w:cs="Arial"/>
          <w:i w:val="0"/>
          <w:smallCaps w:val="0"/>
          <w:spacing w:val="0"/>
        </w:rPr>
        <w:t xml:space="preserve"> and Responsibilities for developing the NDIS Market and Workforce agreed by the Ministerial Council, </w:t>
      </w:r>
      <w:r w:rsidR="00B65487">
        <w:rPr>
          <w:rStyle w:val="BookTitle"/>
          <w:rFonts w:cs="Arial"/>
          <w:i w:val="0"/>
          <w:smallCaps w:val="0"/>
          <w:spacing w:val="0"/>
        </w:rPr>
        <w:t xml:space="preserve">the </w:t>
      </w:r>
      <w:r w:rsidR="00814CC8">
        <w:rPr>
          <w:rStyle w:val="BookTitle"/>
          <w:rFonts w:cs="Arial"/>
          <w:i w:val="0"/>
          <w:smallCaps w:val="0"/>
          <w:spacing w:val="0"/>
        </w:rPr>
        <w:t>Northern Territory</w:t>
      </w:r>
      <w:r w:rsidR="00766BB3" w:rsidRPr="00766BB3">
        <w:rPr>
          <w:rStyle w:val="BookTitle"/>
          <w:rFonts w:cs="Arial"/>
          <w:i w:val="0"/>
          <w:smallCaps w:val="0"/>
          <w:spacing w:val="0"/>
        </w:rPr>
        <w:t xml:space="preserve"> agrees to</w:t>
      </w:r>
      <w:r w:rsidR="00192E01">
        <w:rPr>
          <w:rStyle w:val="BookTitle"/>
          <w:rFonts w:cs="Arial"/>
          <w:i w:val="0"/>
          <w:smallCaps w:val="0"/>
          <w:spacing w:val="0"/>
        </w:rPr>
        <w:t xml:space="preserve"> be responsible for</w:t>
      </w:r>
      <w:r w:rsidR="00766BB3" w:rsidRPr="00766BB3">
        <w:rPr>
          <w:rStyle w:val="BookTitle"/>
          <w:rFonts w:cs="Arial"/>
          <w:i w:val="0"/>
          <w:smallCaps w:val="0"/>
          <w:spacing w:val="0"/>
        </w:rPr>
        <w:t>:</w:t>
      </w:r>
    </w:p>
    <w:p w14:paraId="4B0A1BB1" w14:textId="77777777" w:rsidR="00DD09CD" w:rsidRDefault="00184426" w:rsidP="00DD09CD">
      <w:pPr>
        <w:pStyle w:val="ListParagraph"/>
        <w:numPr>
          <w:ilvl w:val="1"/>
          <w:numId w:val="2"/>
        </w:numPr>
        <w:spacing w:after="120"/>
      </w:pPr>
      <w:r>
        <w:t>w</w:t>
      </w:r>
      <w:r w:rsidR="00FE0C0B">
        <w:t>orking with</w:t>
      </w:r>
      <w:r w:rsidR="00FE0C0B" w:rsidRPr="000C317C">
        <w:t xml:space="preserve"> </w:t>
      </w:r>
      <w:r w:rsidR="007401EA" w:rsidRPr="000C317C">
        <w:t>the Commonwealth</w:t>
      </w:r>
      <w:r w:rsidR="00B63AAD">
        <w:t>, together with the NDIA,</w:t>
      </w:r>
      <w:r w:rsidR="007401EA" w:rsidRPr="000C317C">
        <w:t xml:space="preserve"> to </w:t>
      </w:r>
      <w:r w:rsidR="00766BB3" w:rsidRPr="000C317C">
        <w:t>develop, consider and implement market policies</w:t>
      </w:r>
      <w:r w:rsidR="00DF2C25">
        <w:t>, strategies and actions</w:t>
      </w:r>
      <w:r w:rsidR="00766BB3" w:rsidRPr="000C317C">
        <w:t xml:space="preserve"> to mitigate entrenched or systemic market risks</w:t>
      </w:r>
      <w:r w:rsidR="00934E0F">
        <w:rPr>
          <w:rFonts w:cs="Arial"/>
        </w:rPr>
        <w:t xml:space="preserve">, including </w:t>
      </w:r>
      <w:r w:rsidR="00D72122">
        <w:rPr>
          <w:rFonts w:cs="Arial"/>
        </w:rPr>
        <w:t>supporting the implementation of</w:t>
      </w:r>
      <w:r w:rsidR="00F910B5">
        <w:rPr>
          <w:rFonts w:cs="Arial"/>
        </w:rPr>
        <w:t xml:space="preserve"> </w:t>
      </w:r>
      <w:r w:rsidR="00934E0F">
        <w:rPr>
          <w:rFonts w:cs="Arial"/>
        </w:rPr>
        <w:t>market intervention and maintaining critical supports</w:t>
      </w:r>
      <w:r w:rsidR="00D91444">
        <w:rPr>
          <w:rFonts w:cs="Arial"/>
        </w:rPr>
        <w:t xml:space="preserve"> </w:t>
      </w:r>
      <w:r w:rsidR="00D91444" w:rsidRPr="00211000">
        <w:rPr>
          <w:rFonts w:cs="Arial"/>
        </w:rPr>
        <w:t>where there is risk, or market failure has occurred, in line with the agreed Market Enablement Framework and the Critical Services Issues Response</w:t>
      </w:r>
      <w:r w:rsidR="007401EA" w:rsidRPr="000C317C">
        <w:t>;</w:t>
      </w:r>
      <w:r w:rsidR="00934E0F">
        <w:t xml:space="preserve"> and</w:t>
      </w:r>
    </w:p>
    <w:p w14:paraId="5DD53031" w14:textId="77777777" w:rsidR="00766BB3" w:rsidRDefault="00184426" w:rsidP="00DD09CD">
      <w:pPr>
        <w:pStyle w:val="ListParagraph"/>
        <w:numPr>
          <w:ilvl w:val="1"/>
          <w:numId w:val="2"/>
        </w:numPr>
        <w:spacing w:after="120"/>
      </w:pPr>
      <w:r>
        <w:t>f</w:t>
      </w:r>
      <w:r w:rsidR="007401EA" w:rsidRPr="000C317C">
        <w:t>acilitating the sharing of relevant market intelligence from state-based agencies to inform effective market oversight of the disability support sector</w:t>
      </w:r>
      <w:r w:rsidR="00934E0F">
        <w:t>.</w:t>
      </w:r>
    </w:p>
    <w:p w14:paraId="56A69EF1" w14:textId="77777777" w:rsidR="000545F1" w:rsidRDefault="000545F1" w:rsidP="00CA3465">
      <w:pPr>
        <w:pStyle w:val="ListParagraph"/>
        <w:spacing w:before="120" w:after="120"/>
        <w:ind w:left="1440"/>
        <w:rPr>
          <w:rFonts w:cs="Arial"/>
        </w:rPr>
      </w:pPr>
    </w:p>
    <w:p w14:paraId="512C66E8" w14:textId="77777777" w:rsidR="00766BB3" w:rsidRDefault="00FE0C0B" w:rsidP="00CA3465">
      <w:pPr>
        <w:pStyle w:val="ListParagraph"/>
        <w:numPr>
          <w:ilvl w:val="0"/>
          <w:numId w:val="2"/>
        </w:numPr>
        <w:spacing w:after="120"/>
        <w:rPr>
          <w:rStyle w:val="BookTitle"/>
          <w:i w:val="0"/>
          <w:smallCaps w:val="0"/>
          <w:spacing w:val="0"/>
        </w:rPr>
      </w:pPr>
      <w:r w:rsidRPr="007D6567">
        <w:rPr>
          <w:rStyle w:val="BookTitle"/>
          <w:i w:val="0"/>
          <w:iCs/>
          <w:smallCaps w:val="0"/>
          <w:spacing w:val="0"/>
        </w:rPr>
        <w:t xml:space="preserve">In </w:t>
      </w:r>
      <w:r w:rsidR="00AB72FF" w:rsidRPr="007D6567">
        <w:rPr>
          <w:rStyle w:val="BookTitle"/>
          <w:i w:val="0"/>
          <w:smallCaps w:val="0"/>
          <w:spacing w:val="0"/>
        </w:rPr>
        <w:t>the context of</w:t>
      </w:r>
      <w:r w:rsidRPr="007D6567">
        <w:rPr>
          <w:rStyle w:val="BookTitle"/>
          <w:i w:val="0"/>
          <w:smallCaps w:val="0"/>
          <w:spacing w:val="0"/>
        </w:rPr>
        <w:t xml:space="preserve"> the</w:t>
      </w:r>
      <w:r>
        <w:rPr>
          <w:rStyle w:val="BookTitle"/>
          <w:i w:val="0"/>
          <w:smallCaps w:val="0"/>
          <w:spacing w:val="0"/>
        </w:rPr>
        <w:t xml:space="preserve"> Roles and Respo</w:t>
      </w:r>
      <w:r w:rsidR="0094191B">
        <w:rPr>
          <w:rStyle w:val="BookTitle"/>
          <w:i w:val="0"/>
          <w:smallCaps w:val="0"/>
          <w:spacing w:val="0"/>
        </w:rPr>
        <w:t>nsibilities for developing the N</w:t>
      </w:r>
      <w:r>
        <w:rPr>
          <w:rStyle w:val="BookTitle"/>
          <w:i w:val="0"/>
          <w:smallCaps w:val="0"/>
          <w:spacing w:val="0"/>
        </w:rPr>
        <w:t>DIS Market and Workforce agreed by the Ministerial Council, t</w:t>
      </w:r>
      <w:r w:rsidR="006B0D23">
        <w:rPr>
          <w:rStyle w:val="BookTitle"/>
          <w:i w:val="0"/>
          <w:smallCaps w:val="0"/>
          <w:spacing w:val="0"/>
        </w:rPr>
        <w:t>he Commonwealth</w:t>
      </w:r>
      <w:r w:rsidR="00766BB3" w:rsidRPr="00766BB3">
        <w:rPr>
          <w:rStyle w:val="BookTitle"/>
          <w:i w:val="0"/>
          <w:smallCaps w:val="0"/>
          <w:spacing w:val="0"/>
        </w:rPr>
        <w:t xml:space="preserve"> agrees to be responsible for:</w:t>
      </w:r>
    </w:p>
    <w:p w14:paraId="2F74A694" w14:textId="77777777" w:rsidR="007401EA" w:rsidRPr="00CA60CE" w:rsidRDefault="00184426" w:rsidP="00CA3465">
      <w:pPr>
        <w:pStyle w:val="ListParagraph"/>
        <w:numPr>
          <w:ilvl w:val="1"/>
          <w:numId w:val="2"/>
        </w:numPr>
        <w:spacing w:after="0"/>
        <w:rPr>
          <w:rFonts w:cs="Arial"/>
        </w:rPr>
      </w:pPr>
      <w:r>
        <w:rPr>
          <w:rFonts w:cs="Arial"/>
        </w:rPr>
        <w:t>e</w:t>
      </w:r>
      <w:r w:rsidR="007401EA" w:rsidRPr="00CA60CE">
        <w:rPr>
          <w:rFonts w:cs="Arial"/>
        </w:rPr>
        <w:t>ngaging in good faith to develop, consider and implement market policies</w:t>
      </w:r>
      <w:r w:rsidR="00DF2C25">
        <w:rPr>
          <w:rFonts w:cs="Arial"/>
        </w:rPr>
        <w:t>, strategies and actions</w:t>
      </w:r>
      <w:r w:rsidR="007401EA" w:rsidRPr="00CA60CE">
        <w:rPr>
          <w:rFonts w:cs="Arial"/>
        </w:rPr>
        <w:t xml:space="preserve"> to mitigate entrenched or systemic market risks</w:t>
      </w:r>
      <w:r w:rsidR="00D91444">
        <w:rPr>
          <w:rFonts w:cs="Arial"/>
        </w:rPr>
        <w:t xml:space="preserve">, </w:t>
      </w:r>
      <w:r w:rsidR="00D91444" w:rsidRPr="00211000">
        <w:rPr>
          <w:rFonts w:cs="Arial"/>
        </w:rPr>
        <w:t>particularly in thin or non-existent markets</w:t>
      </w:r>
      <w:r w:rsidR="007401EA" w:rsidRPr="00CA60CE">
        <w:rPr>
          <w:rFonts w:cs="Arial"/>
        </w:rPr>
        <w:t>;</w:t>
      </w:r>
    </w:p>
    <w:p w14:paraId="29273C81" w14:textId="77777777" w:rsidR="007401EA" w:rsidRPr="00CA60CE" w:rsidRDefault="00184426" w:rsidP="00CA3465">
      <w:pPr>
        <w:pStyle w:val="ListParagraph"/>
        <w:numPr>
          <w:ilvl w:val="1"/>
          <w:numId w:val="2"/>
        </w:numPr>
        <w:spacing w:after="0"/>
        <w:rPr>
          <w:rFonts w:cs="Arial"/>
        </w:rPr>
      </w:pPr>
      <w:r>
        <w:rPr>
          <w:rFonts w:cs="Arial"/>
        </w:rPr>
        <w:lastRenderedPageBreak/>
        <w:t>i</w:t>
      </w:r>
      <w:r w:rsidR="007401EA" w:rsidRPr="00CA60CE">
        <w:rPr>
          <w:rFonts w:cs="Arial"/>
        </w:rPr>
        <w:t xml:space="preserve">mplementing market monitoring and regulation to protect participant interests and support market sustainability, competition, and viability; </w:t>
      </w:r>
    </w:p>
    <w:p w14:paraId="6148F84E" w14:textId="77777777" w:rsidR="007401EA" w:rsidRDefault="00184426" w:rsidP="00CA3465">
      <w:pPr>
        <w:pStyle w:val="ListParagraph"/>
        <w:numPr>
          <w:ilvl w:val="1"/>
          <w:numId w:val="2"/>
        </w:numPr>
        <w:spacing w:after="0"/>
        <w:rPr>
          <w:rFonts w:cs="Arial"/>
        </w:rPr>
      </w:pPr>
      <w:r>
        <w:rPr>
          <w:rFonts w:cs="Arial"/>
        </w:rPr>
        <w:t>m</w:t>
      </w:r>
      <w:r w:rsidR="007401EA" w:rsidRPr="00CA60CE">
        <w:rPr>
          <w:rFonts w:cs="Arial"/>
        </w:rPr>
        <w:t xml:space="preserve">onitoring the impact of pricing policies on the disability support sector and advising </w:t>
      </w:r>
      <w:r w:rsidR="00902F8C">
        <w:rPr>
          <w:rFonts w:cs="Arial"/>
        </w:rPr>
        <w:t xml:space="preserve">the </w:t>
      </w:r>
      <w:r w:rsidR="00814CC8">
        <w:rPr>
          <w:rFonts w:cs="Arial"/>
        </w:rPr>
        <w:t>Northern Territory</w:t>
      </w:r>
      <w:r w:rsidR="007401EA" w:rsidRPr="00CA60CE">
        <w:rPr>
          <w:rFonts w:cs="Arial"/>
        </w:rPr>
        <w:t xml:space="preserve"> on risks and opportunities for price deregulation</w:t>
      </w:r>
      <w:r w:rsidR="00902F8C">
        <w:rPr>
          <w:rFonts w:cs="Arial"/>
        </w:rPr>
        <w:t xml:space="preserve"> including </w:t>
      </w:r>
      <w:r w:rsidR="00207AAD">
        <w:rPr>
          <w:rFonts w:cs="Arial"/>
        </w:rPr>
        <w:t>monitoring and advice on remote pricing frameworks relevant to the Northern Territory</w:t>
      </w:r>
      <w:r w:rsidR="00902F8C">
        <w:rPr>
          <w:rFonts w:cs="Arial"/>
        </w:rPr>
        <w:t>; and</w:t>
      </w:r>
    </w:p>
    <w:p w14:paraId="476AA133" w14:textId="77777777" w:rsidR="00394C45" w:rsidRPr="00CA60CE" w:rsidRDefault="00394C45" w:rsidP="00CA3465">
      <w:pPr>
        <w:pStyle w:val="ListParagraph"/>
        <w:numPr>
          <w:ilvl w:val="1"/>
          <w:numId w:val="2"/>
        </w:numPr>
        <w:spacing w:after="0"/>
        <w:rPr>
          <w:rFonts w:cs="Arial"/>
        </w:rPr>
      </w:pPr>
      <w:r>
        <w:rPr>
          <w:rFonts w:cs="Arial"/>
        </w:rPr>
        <w:t>considering the Northern Territory’s specific remote sector, service delivery and work needs when targeting investments in market and workforce development.</w:t>
      </w:r>
    </w:p>
    <w:p w14:paraId="60B70BB3" w14:textId="77777777" w:rsidR="007401EA" w:rsidRPr="00CA60CE" w:rsidRDefault="007401EA" w:rsidP="00CA3465">
      <w:pPr>
        <w:pStyle w:val="ListParagraph"/>
        <w:ind w:left="360"/>
        <w:rPr>
          <w:rFonts w:cs="Arial"/>
        </w:rPr>
      </w:pPr>
    </w:p>
    <w:p w14:paraId="6948BAA0" w14:textId="77777777" w:rsidR="003725E9" w:rsidRPr="00C76630" w:rsidRDefault="00FE0C0B" w:rsidP="00CA3465">
      <w:pPr>
        <w:pStyle w:val="ListParagraph"/>
        <w:numPr>
          <w:ilvl w:val="0"/>
          <w:numId w:val="2"/>
        </w:numPr>
        <w:spacing w:after="0"/>
        <w:rPr>
          <w:rFonts w:cs="Arial"/>
        </w:rPr>
      </w:pPr>
      <w:r>
        <w:rPr>
          <w:rFonts w:cs="Arial"/>
        </w:rPr>
        <w:t>T</w:t>
      </w:r>
      <w:r w:rsidR="007401EA">
        <w:rPr>
          <w:rFonts w:cs="Arial"/>
        </w:rPr>
        <w:t>he Parties agree to share</w:t>
      </w:r>
      <w:r w:rsidR="007401EA" w:rsidRPr="00CA60CE">
        <w:rPr>
          <w:rFonts w:cs="Arial"/>
        </w:rPr>
        <w:t xml:space="preserve"> responsib</w:t>
      </w:r>
      <w:r w:rsidR="00990B90">
        <w:rPr>
          <w:rFonts w:cs="Arial"/>
        </w:rPr>
        <w:t>ility</w:t>
      </w:r>
      <w:r w:rsidR="007401EA" w:rsidRPr="00CA60CE">
        <w:rPr>
          <w:rFonts w:cs="Arial"/>
        </w:rPr>
        <w:t xml:space="preserve"> for consulting with stakeholders and partners to inform advice to governments about entrenched or systemic market risks</w:t>
      </w:r>
      <w:r w:rsidR="00730A2F">
        <w:rPr>
          <w:rFonts w:cs="Arial"/>
        </w:rPr>
        <w:t>,</w:t>
      </w:r>
      <w:r w:rsidR="00A748E3">
        <w:rPr>
          <w:rFonts w:cs="Arial"/>
        </w:rPr>
        <w:t xml:space="preserve"> particularly in Aboriginal </w:t>
      </w:r>
      <w:r w:rsidR="00730A2F">
        <w:rPr>
          <w:rFonts w:cs="Arial"/>
        </w:rPr>
        <w:t>c</w:t>
      </w:r>
      <w:r w:rsidR="00A748E3">
        <w:rPr>
          <w:rFonts w:cs="Arial"/>
        </w:rPr>
        <w:t>ommunities</w:t>
      </w:r>
      <w:r w:rsidR="006C1B25">
        <w:rPr>
          <w:rFonts w:cs="Arial"/>
        </w:rPr>
        <w:t>,</w:t>
      </w:r>
      <w:r w:rsidR="007401EA" w:rsidRPr="00CA60CE">
        <w:rPr>
          <w:rFonts w:cs="Arial"/>
        </w:rPr>
        <w:t xml:space="preserve"> their severity and likely impacts. </w:t>
      </w:r>
    </w:p>
    <w:p w14:paraId="262C7BD8" w14:textId="77777777" w:rsidR="00B375A9" w:rsidRDefault="00B375A9" w:rsidP="00CA3465">
      <w:pPr>
        <w:pStyle w:val="Heading1"/>
      </w:pPr>
      <w:r>
        <w:t xml:space="preserve">Part </w:t>
      </w:r>
      <w:r w:rsidR="00E32956">
        <w:t xml:space="preserve">8 </w:t>
      </w:r>
      <w:r>
        <w:t>– NDIS Performance Reporting</w:t>
      </w:r>
    </w:p>
    <w:p w14:paraId="1397E0A4" w14:textId="77777777" w:rsidR="00FD35E4" w:rsidRPr="00CA3465" w:rsidRDefault="00161675" w:rsidP="00CA3465">
      <w:pPr>
        <w:pStyle w:val="ListParagraph"/>
        <w:numPr>
          <w:ilvl w:val="0"/>
          <w:numId w:val="2"/>
        </w:numPr>
        <w:spacing w:after="0"/>
        <w:contextualSpacing w:val="0"/>
        <w:rPr>
          <w:rFonts w:cs="Arial"/>
        </w:rPr>
      </w:pPr>
      <w:r w:rsidRPr="00665152">
        <w:rPr>
          <w:rFonts w:cs="Arial"/>
        </w:rPr>
        <w:t xml:space="preserve">Under the NDIS Act, the NDIA will provide </w:t>
      </w:r>
      <w:r w:rsidR="00665152">
        <w:rPr>
          <w:rFonts w:cs="Arial"/>
        </w:rPr>
        <w:t xml:space="preserve">the following </w:t>
      </w:r>
      <w:r w:rsidRPr="00665152">
        <w:rPr>
          <w:rFonts w:cs="Arial"/>
        </w:rPr>
        <w:t>levels of reporting about NDIS</w:t>
      </w:r>
      <w:r w:rsidR="00551D85">
        <w:rPr>
          <w:rFonts w:cs="Arial"/>
        </w:rPr>
        <w:t> </w:t>
      </w:r>
      <w:r w:rsidRPr="00665152">
        <w:rPr>
          <w:rFonts w:cs="Arial"/>
        </w:rPr>
        <w:t>performance</w:t>
      </w:r>
      <w:r w:rsidR="00DF2C25">
        <w:rPr>
          <w:rFonts w:cs="Arial"/>
        </w:rPr>
        <w:t>.</w:t>
      </w:r>
    </w:p>
    <w:p w14:paraId="4491BEE2" w14:textId="77777777" w:rsidR="00FD35E4" w:rsidRPr="00FD35E4" w:rsidRDefault="00FD35E4" w:rsidP="00CA3465">
      <w:pPr>
        <w:pStyle w:val="Heading2"/>
      </w:pPr>
      <w:r>
        <w:t xml:space="preserve">Annual </w:t>
      </w:r>
      <w:r w:rsidR="00FE0C0B">
        <w:t>Report</w:t>
      </w:r>
    </w:p>
    <w:p w14:paraId="2654ACA2" w14:textId="77777777" w:rsidR="00FD35E4" w:rsidRDefault="00161675" w:rsidP="00CA3465">
      <w:pPr>
        <w:pStyle w:val="ListParagraph"/>
        <w:numPr>
          <w:ilvl w:val="0"/>
          <w:numId w:val="2"/>
        </w:numPr>
        <w:spacing w:after="0"/>
        <w:contextualSpacing w:val="0"/>
        <w:rPr>
          <w:rFonts w:cs="Arial"/>
        </w:rPr>
      </w:pPr>
      <w:r>
        <w:rPr>
          <w:rFonts w:cs="Arial"/>
        </w:rPr>
        <w:t xml:space="preserve">An </w:t>
      </w:r>
      <w:r w:rsidR="00BC75B1">
        <w:rPr>
          <w:rFonts w:cs="Arial"/>
        </w:rPr>
        <w:t>a</w:t>
      </w:r>
      <w:r>
        <w:rPr>
          <w:rFonts w:cs="Arial"/>
        </w:rPr>
        <w:t xml:space="preserve">nnual </w:t>
      </w:r>
      <w:r w:rsidR="00BC75B1">
        <w:rPr>
          <w:rFonts w:cs="Arial"/>
        </w:rPr>
        <w:t>r</w:t>
      </w:r>
      <w:r>
        <w:rPr>
          <w:rFonts w:cs="Arial"/>
        </w:rPr>
        <w:t>eport, which summarises the performance and operat</w:t>
      </w:r>
      <w:r w:rsidR="0014156E">
        <w:rPr>
          <w:rFonts w:cs="Arial"/>
        </w:rPr>
        <w:t xml:space="preserve">ions of the NDIA as required by </w:t>
      </w:r>
      <w:r>
        <w:rPr>
          <w:rFonts w:cs="Arial"/>
        </w:rPr>
        <w:t xml:space="preserve">the </w:t>
      </w:r>
      <w:r>
        <w:rPr>
          <w:rFonts w:cs="Arial"/>
          <w:i/>
        </w:rPr>
        <w:t>Public Governance, Performance and Accountability Act 2013</w:t>
      </w:r>
      <w:r w:rsidR="00FE0C0B">
        <w:rPr>
          <w:rFonts w:cs="Arial"/>
        </w:rPr>
        <w:t xml:space="preserve"> and the NDIS Act</w:t>
      </w:r>
      <w:r>
        <w:rPr>
          <w:rFonts w:cs="Arial"/>
          <w:i/>
        </w:rPr>
        <w:t>.</w:t>
      </w:r>
      <w:r w:rsidR="00BC75B1" w:rsidRPr="00BC75B1">
        <w:rPr>
          <w:rFonts w:cs="Arial"/>
        </w:rPr>
        <w:t xml:space="preserve"> </w:t>
      </w:r>
    </w:p>
    <w:p w14:paraId="196F9619" w14:textId="77777777" w:rsidR="00053EEA" w:rsidRDefault="00053EEA" w:rsidP="00CA3465">
      <w:pPr>
        <w:pStyle w:val="ListParagraph"/>
        <w:spacing w:after="0"/>
        <w:ind w:left="360"/>
        <w:contextualSpacing w:val="0"/>
        <w:rPr>
          <w:rFonts w:cs="Arial"/>
        </w:rPr>
      </w:pPr>
    </w:p>
    <w:p w14:paraId="68DE0F5A" w14:textId="77777777" w:rsidR="00161675" w:rsidRPr="00161675" w:rsidRDefault="00BC75B1" w:rsidP="00CA3465">
      <w:pPr>
        <w:pStyle w:val="ListParagraph"/>
        <w:numPr>
          <w:ilvl w:val="0"/>
          <w:numId w:val="2"/>
        </w:numPr>
        <w:spacing w:after="0"/>
        <w:contextualSpacing w:val="0"/>
        <w:rPr>
          <w:rFonts w:cs="Arial"/>
        </w:rPr>
      </w:pPr>
      <w:r>
        <w:rPr>
          <w:rFonts w:cs="Arial"/>
        </w:rPr>
        <w:t xml:space="preserve">The annual report </w:t>
      </w:r>
      <w:r w:rsidR="00FE0C0B">
        <w:rPr>
          <w:rFonts w:cs="Arial"/>
        </w:rPr>
        <w:t>may also</w:t>
      </w:r>
      <w:r>
        <w:rPr>
          <w:rFonts w:cs="Arial"/>
        </w:rPr>
        <w:t xml:space="preserve"> present the actions, initiative</w:t>
      </w:r>
      <w:r w:rsidR="00FD35E4">
        <w:rPr>
          <w:rFonts w:cs="Arial"/>
        </w:rPr>
        <w:t>s</w:t>
      </w:r>
      <w:r>
        <w:rPr>
          <w:rFonts w:cs="Arial"/>
        </w:rPr>
        <w:t xml:space="preserve"> and key performance indicators </w:t>
      </w:r>
      <w:r w:rsidR="00FE0C0B">
        <w:rPr>
          <w:rFonts w:cs="Arial"/>
        </w:rPr>
        <w:t>on</w:t>
      </w:r>
      <w:r>
        <w:rPr>
          <w:rFonts w:cs="Arial"/>
        </w:rPr>
        <w:t xml:space="preserve"> the implementation and management of the NDIS against targets set out in the Commonwealth</w:t>
      </w:r>
      <w:r w:rsidR="00A06FA4">
        <w:rPr>
          <w:rFonts w:cs="Arial"/>
        </w:rPr>
        <w:t>’</w:t>
      </w:r>
      <w:r>
        <w:rPr>
          <w:rFonts w:cs="Arial"/>
        </w:rPr>
        <w:t>s Portfolio Budget Statements and the NDIA’s Corporate Plan.</w:t>
      </w:r>
    </w:p>
    <w:p w14:paraId="29FFDA78" w14:textId="77777777" w:rsidR="00FD35E4" w:rsidRDefault="00FD35E4" w:rsidP="00CA3465">
      <w:pPr>
        <w:pStyle w:val="Heading2"/>
      </w:pPr>
      <w:r>
        <w:t>Quarterly NDIA Performance Reporting</w:t>
      </w:r>
    </w:p>
    <w:p w14:paraId="576D0136" w14:textId="77777777" w:rsidR="00FD35E4" w:rsidRDefault="00FD35E4" w:rsidP="00CA3465">
      <w:pPr>
        <w:pStyle w:val="ListParagraph"/>
        <w:numPr>
          <w:ilvl w:val="0"/>
          <w:numId w:val="2"/>
        </w:numPr>
        <w:spacing w:after="0"/>
        <w:rPr>
          <w:rFonts w:cs="Arial"/>
        </w:rPr>
      </w:pPr>
      <w:r>
        <w:rPr>
          <w:rFonts w:cs="Arial"/>
        </w:rPr>
        <w:t>The NDIA Board will report quarterly to the Ministerial Council on aspects of operational performance that contribute to the achievement of outcomes for the NDIS.</w:t>
      </w:r>
    </w:p>
    <w:p w14:paraId="0BD469BC" w14:textId="77777777" w:rsidR="00FD35E4" w:rsidRDefault="00FD35E4" w:rsidP="00CA3465">
      <w:pPr>
        <w:pStyle w:val="ListParagraph"/>
        <w:spacing w:after="0"/>
        <w:ind w:left="360"/>
        <w:rPr>
          <w:rFonts w:cs="Arial"/>
        </w:rPr>
      </w:pPr>
    </w:p>
    <w:p w14:paraId="6EE90119" w14:textId="77777777" w:rsidR="00161675" w:rsidRPr="00665152" w:rsidRDefault="00FD35E4" w:rsidP="00CA3465">
      <w:pPr>
        <w:pStyle w:val="ListParagraph"/>
        <w:numPr>
          <w:ilvl w:val="0"/>
          <w:numId w:val="2"/>
        </w:numPr>
        <w:spacing w:after="0"/>
        <w:rPr>
          <w:rFonts w:cs="Arial"/>
        </w:rPr>
      </w:pPr>
      <w:r w:rsidRPr="00665152">
        <w:rPr>
          <w:rFonts w:cs="Arial"/>
        </w:rPr>
        <w:t>This information will be provided at the national level, and also disaggregated to the level of individual jurisdictions, and include</w:t>
      </w:r>
      <w:r w:rsidR="00BC75B1" w:rsidRPr="00665152">
        <w:rPr>
          <w:rFonts w:cs="Arial"/>
        </w:rPr>
        <w:t xml:space="preserve"> information that relate</w:t>
      </w:r>
      <w:r w:rsidR="00A2771B">
        <w:rPr>
          <w:rFonts w:cs="Arial"/>
        </w:rPr>
        <w:t>s</w:t>
      </w:r>
      <w:r w:rsidR="00BC75B1" w:rsidRPr="00665152">
        <w:rPr>
          <w:rFonts w:cs="Arial"/>
        </w:rPr>
        <w:t xml:space="preserve"> to either or both of the following in the period to which the report relates:</w:t>
      </w:r>
    </w:p>
    <w:p w14:paraId="7BDC17EF" w14:textId="77777777" w:rsidR="00BC75B1" w:rsidRPr="00665152" w:rsidRDefault="00CA3465" w:rsidP="00CA3465">
      <w:pPr>
        <w:pStyle w:val="ListParagraph"/>
        <w:numPr>
          <w:ilvl w:val="1"/>
          <w:numId w:val="2"/>
        </w:numPr>
        <w:spacing w:after="0"/>
        <w:contextualSpacing w:val="0"/>
        <w:rPr>
          <w:rFonts w:cs="Arial"/>
        </w:rPr>
      </w:pPr>
      <w:r>
        <w:rPr>
          <w:rFonts w:cs="Arial"/>
        </w:rPr>
        <w:t>p</w:t>
      </w:r>
      <w:r w:rsidR="00BC75B1" w:rsidRPr="00665152">
        <w:rPr>
          <w:rFonts w:cs="Arial"/>
        </w:rPr>
        <w:t>articipants in each jurisdiction; and</w:t>
      </w:r>
    </w:p>
    <w:p w14:paraId="458F35C4" w14:textId="77777777" w:rsidR="00BC75B1" w:rsidRPr="00665152" w:rsidRDefault="00CA3465" w:rsidP="00CA3465">
      <w:pPr>
        <w:pStyle w:val="ListParagraph"/>
        <w:numPr>
          <w:ilvl w:val="1"/>
          <w:numId w:val="2"/>
        </w:numPr>
        <w:spacing w:after="0"/>
        <w:contextualSpacing w:val="0"/>
        <w:rPr>
          <w:rFonts w:cs="Arial"/>
        </w:rPr>
      </w:pPr>
      <w:r>
        <w:rPr>
          <w:rFonts w:cs="Arial"/>
        </w:rPr>
        <w:t>f</w:t>
      </w:r>
      <w:r w:rsidR="00BC75B1" w:rsidRPr="00665152">
        <w:rPr>
          <w:rFonts w:cs="Arial"/>
        </w:rPr>
        <w:t xml:space="preserve">unding or provision of supports by the NDIA in relation to each jurisdiction. </w:t>
      </w:r>
    </w:p>
    <w:p w14:paraId="220E897B" w14:textId="77777777" w:rsidR="00FD35E4" w:rsidRPr="00665152" w:rsidRDefault="00FD35E4" w:rsidP="00CA3465">
      <w:pPr>
        <w:pStyle w:val="ListParagraph"/>
        <w:spacing w:after="0"/>
        <w:ind w:left="360"/>
        <w:contextualSpacing w:val="0"/>
        <w:rPr>
          <w:rFonts w:cs="Arial"/>
        </w:rPr>
      </w:pPr>
    </w:p>
    <w:p w14:paraId="22BCEF07" w14:textId="77777777" w:rsidR="00161675" w:rsidRPr="00CA3465" w:rsidRDefault="00AD7640" w:rsidP="00CA3465">
      <w:pPr>
        <w:pStyle w:val="ListParagraph"/>
        <w:numPr>
          <w:ilvl w:val="0"/>
          <w:numId w:val="2"/>
        </w:numPr>
        <w:spacing w:after="0"/>
        <w:contextualSpacing w:val="0"/>
        <w:rPr>
          <w:rFonts w:cs="Arial"/>
        </w:rPr>
      </w:pPr>
      <w:r w:rsidRPr="00665152">
        <w:rPr>
          <w:rFonts w:cs="Arial"/>
        </w:rPr>
        <w:t>Reporting at this level</w:t>
      </w:r>
      <w:r w:rsidR="00FD35E4" w:rsidRPr="00665152">
        <w:rPr>
          <w:rFonts w:cs="Arial"/>
        </w:rPr>
        <w:t xml:space="preserve"> </w:t>
      </w:r>
      <w:r w:rsidRPr="00665152">
        <w:rPr>
          <w:rFonts w:cs="Arial"/>
        </w:rPr>
        <w:t>is</w:t>
      </w:r>
      <w:r w:rsidR="00FD35E4" w:rsidRPr="00665152">
        <w:rPr>
          <w:rFonts w:cs="Arial"/>
        </w:rPr>
        <w:t xml:space="preserve"> designed to provide jurisdictions with the information they require to meet their own individual accountability requirements, especially in the </w:t>
      </w:r>
      <w:r w:rsidR="00FD35E4" w:rsidRPr="00A93905">
        <w:rPr>
          <w:rFonts w:cs="Arial"/>
        </w:rPr>
        <w:t>budget</w:t>
      </w:r>
      <w:r w:rsidR="00A20B65">
        <w:rPr>
          <w:rFonts w:cs="Arial"/>
        </w:rPr>
        <w:noBreakHyphen/>
      </w:r>
      <w:r w:rsidR="00FD35E4" w:rsidRPr="00A93905">
        <w:rPr>
          <w:rFonts w:cs="Arial"/>
        </w:rPr>
        <w:t>reporting context</w:t>
      </w:r>
      <w:r w:rsidR="00DF2C25">
        <w:rPr>
          <w:rFonts w:cs="Arial"/>
        </w:rPr>
        <w:t xml:space="preserve">, and to enable </w:t>
      </w:r>
      <w:r w:rsidR="00163B63">
        <w:rPr>
          <w:rFonts w:cs="Arial"/>
        </w:rPr>
        <w:t xml:space="preserve">the </w:t>
      </w:r>
      <w:r w:rsidR="00814CC8">
        <w:rPr>
          <w:rFonts w:cs="Arial"/>
        </w:rPr>
        <w:t>Northern Territory</w:t>
      </w:r>
      <w:r w:rsidR="00DF2C25">
        <w:rPr>
          <w:rFonts w:cs="Arial"/>
        </w:rPr>
        <w:t xml:space="preserve"> to monitor the impact of the NDIS on its population and service system</w:t>
      </w:r>
      <w:r w:rsidR="00FD35E4" w:rsidRPr="00A93905">
        <w:rPr>
          <w:rFonts w:cs="Arial"/>
        </w:rPr>
        <w:t>.</w:t>
      </w:r>
      <w:r w:rsidR="00161675" w:rsidRPr="00A93905">
        <w:rPr>
          <w:rFonts w:cs="Arial"/>
        </w:rPr>
        <w:t xml:space="preserve"> </w:t>
      </w:r>
    </w:p>
    <w:p w14:paraId="452AB3FD" w14:textId="77777777" w:rsidR="00FD35E4" w:rsidRPr="00161675" w:rsidRDefault="00FD35E4" w:rsidP="00CA3465">
      <w:pPr>
        <w:pStyle w:val="Heading2"/>
      </w:pPr>
      <w:r>
        <w:lastRenderedPageBreak/>
        <w:t>NDIS Activity in Jurisdictions</w:t>
      </w:r>
    </w:p>
    <w:p w14:paraId="1247BF97" w14:textId="77777777" w:rsidR="00FD35E4" w:rsidRPr="00FD35E4" w:rsidRDefault="00665152" w:rsidP="00CA3465">
      <w:pPr>
        <w:pStyle w:val="ListParagraph"/>
        <w:numPr>
          <w:ilvl w:val="0"/>
          <w:numId w:val="2"/>
        </w:numPr>
        <w:spacing w:after="0"/>
        <w:contextualSpacing w:val="0"/>
        <w:rPr>
          <w:rFonts w:cs="Arial"/>
        </w:rPr>
      </w:pPr>
      <w:r>
        <w:rPr>
          <w:rFonts w:cs="Arial"/>
        </w:rPr>
        <w:t>The</w:t>
      </w:r>
      <w:r w:rsidR="00FD35E4">
        <w:rPr>
          <w:rFonts w:cs="Arial"/>
        </w:rPr>
        <w:t xml:space="preserve"> NDIA </w:t>
      </w:r>
      <w:r w:rsidR="00AD7640">
        <w:rPr>
          <w:rFonts w:cs="Arial"/>
        </w:rPr>
        <w:t>must</w:t>
      </w:r>
      <w:r w:rsidR="00FD35E4">
        <w:rPr>
          <w:rFonts w:cs="Arial"/>
        </w:rPr>
        <w:t xml:space="preserve"> also give </w:t>
      </w:r>
      <w:r w:rsidR="00B84EFF">
        <w:rPr>
          <w:rFonts w:cs="Arial"/>
        </w:rPr>
        <w:t xml:space="preserve">a Commonwealth, State or Territory </w:t>
      </w:r>
      <w:r w:rsidR="00B84EFF" w:rsidRPr="00B84EFF">
        <w:rPr>
          <w:rFonts w:cs="Arial"/>
        </w:rPr>
        <w:t>Minister</w:t>
      </w:r>
      <w:r w:rsidR="00B84EFF" w:rsidRPr="00B84EFF">
        <w:rPr>
          <w:rFonts w:cs="Arial"/>
          <w:i/>
        </w:rPr>
        <w:t xml:space="preserve"> </w:t>
      </w:r>
      <w:r w:rsidR="00B84EFF" w:rsidRPr="00C8251A">
        <w:rPr>
          <w:rFonts w:cs="Arial"/>
        </w:rPr>
        <w:t>who is a member of the Ministerial Council</w:t>
      </w:r>
      <w:r w:rsidR="007536EA">
        <w:rPr>
          <w:rFonts w:cs="Arial"/>
        </w:rPr>
        <w:t>,</w:t>
      </w:r>
      <w:r w:rsidR="00B84EFF">
        <w:rPr>
          <w:rFonts w:cs="Arial"/>
        </w:rPr>
        <w:t xml:space="preserve"> additional information when requested by that Minister about:</w:t>
      </w:r>
    </w:p>
    <w:p w14:paraId="658DACB0" w14:textId="77777777" w:rsidR="00FD35E4" w:rsidRDefault="002F4DA2" w:rsidP="00CA3465">
      <w:pPr>
        <w:pStyle w:val="ListParagraph"/>
        <w:numPr>
          <w:ilvl w:val="1"/>
          <w:numId w:val="2"/>
        </w:numPr>
        <w:spacing w:after="0"/>
        <w:contextualSpacing w:val="0"/>
        <w:rPr>
          <w:rFonts w:cs="Arial"/>
        </w:rPr>
      </w:pPr>
      <w:r>
        <w:rPr>
          <w:rFonts w:cs="Arial"/>
        </w:rPr>
        <w:t>e</w:t>
      </w:r>
      <w:r w:rsidR="00FD35E4">
        <w:rPr>
          <w:rFonts w:cs="Arial"/>
        </w:rPr>
        <w:t>xpenditure, relating to a particular host jurisdiction, of money received by the NDIA from the Commonwealth or that host jurisdiction; or</w:t>
      </w:r>
    </w:p>
    <w:p w14:paraId="0726DBEB" w14:textId="77777777" w:rsidR="005933FA" w:rsidRPr="00DF2C25" w:rsidRDefault="002F4DA2" w:rsidP="00CA3465">
      <w:pPr>
        <w:pStyle w:val="ListParagraph"/>
        <w:numPr>
          <w:ilvl w:val="1"/>
          <w:numId w:val="2"/>
        </w:numPr>
      </w:pPr>
      <w:r>
        <w:rPr>
          <w:rFonts w:cs="Arial"/>
        </w:rPr>
        <w:t>a</w:t>
      </w:r>
      <w:r w:rsidR="00FD35E4">
        <w:rPr>
          <w:rFonts w:cs="Arial"/>
        </w:rPr>
        <w:t xml:space="preserve">ctivities of the NDIA relating to that jurisdiction. </w:t>
      </w:r>
    </w:p>
    <w:p w14:paraId="78CF8323" w14:textId="77777777" w:rsidR="00DF2C25" w:rsidRPr="00DF2C25" w:rsidRDefault="00DF2C25" w:rsidP="00DF2C25">
      <w:pPr>
        <w:pStyle w:val="ListParagraph"/>
        <w:ind w:left="1080"/>
      </w:pPr>
    </w:p>
    <w:p w14:paraId="4BE6BB78" w14:textId="77777777" w:rsidR="00DF2C25" w:rsidRPr="002107FC" w:rsidRDefault="00DF2C25" w:rsidP="002107FC">
      <w:pPr>
        <w:pStyle w:val="ListParagraph"/>
        <w:numPr>
          <w:ilvl w:val="0"/>
          <w:numId w:val="2"/>
        </w:numPr>
      </w:pPr>
      <w:r w:rsidRPr="002107FC">
        <w:rPr>
          <w:rFonts w:cs="Arial"/>
        </w:rPr>
        <w:t xml:space="preserve">The Parties will agree a performance reporting framework with the NDIA that will support shared monitoring and understanding of the achievement of outcomes for the NDIS in </w:t>
      </w:r>
      <w:r w:rsidR="00163B63" w:rsidRPr="002107FC">
        <w:rPr>
          <w:rFonts w:cs="Arial"/>
        </w:rPr>
        <w:t xml:space="preserve">the </w:t>
      </w:r>
      <w:r w:rsidR="00814CC8" w:rsidRPr="002107FC">
        <w:rPr>
          <w:rFonts w:cs="Arial"/>
        </w:rPr>
        <w:t>Northern Territory</w:t>
      </w:r>
      <w:r w:rsidRPr="002107FC">
        <w:rPr>
          <w:rFonts w:cs="Arial"/>
        </w:rPr>
        <w:t xml:space="preserve">. </w:t>
      </w:r>
    </w:p>
    <w:p w14:paraId="6DB2B7D8" w14:textId="77777777" w:rsidR="007F02D5" w:rsidRPr="002107FC" w:rsidRDefault="007F02D5" w:rsidP="007F02D5">
      <w:pPr>
        <w:pStyle w:val="ListParagraph"/>
        <w:numPr>
          <w:ilvl w:val="1"/>
          <w:numId w:val="2"/>
        </w:numPr>
      </w:pPr>
      <w:r>
        <w:t xml:space="preserve">The framework will consider Scheme performance at the sub-state/regional level. </w:t>
      </w:r>
    </w:p>
    <w:p w14:paraId="7C43BDB8" w14:textId="77777777" w:rsidR="009C4BE8" w:rsidRPr="000C317C" w:rsidRDefault="009C4BE8" w:rsidP="00CA3465">
      <w:pPr>
        <w:pStyle w:val="Heading1"/>
      </w:pPr>
      <w:r w:rsidRPr="000C317C">
        <w:t xml:space="preserve">Part </w:t>
      </w:r>
      <w:r w:rsidR="006B628B">
        <w:t>9</w:t>
      </w:r>
      <w:r w:rsidR="006B628B" w:rsidRPr="000C317C">
        <w:t xml:space="preserve"> </w:t>
      </w:r>
      <w:r w:rsidR="00E80F34" w:rsidRPr="000C317C">
        <w:t xml:space="preserve">– </w:t>
      </w:r>
      <w:r w:rsidRPr="000C317C">
        <w:t>Funding Arrangements</w:t>
      </w:r>
    </w:p>
    <w:p w14:paraId="4DD23D8B" w14:textId="77777777" w:rsidR="00B81485" w:rsidRDefault="009C4BE8" w:rsidP="00D31DE4">
      <w:pPr>
        <w:pStyle w:val="ListParagraph"/>
        <w:numPr>
          <w:ilvl w:val="0"/>
          <w:numId w:val="2"/>
        </w:numPr>
        <w:spacing w:after="120"/>
        <w:rPr>
          <w:rFonts w:cs="Arial"/>
        </w:rPr>
      </w:pPr>
      <w:r w:rsidRPr="00C22E77">
        <w:rPr>
          <w:rFonts w:cs="Arial"/>
        </w:rPr>
        <w:t xml:space="preserve">The NDIS Act provides for </w:t>
      </w:r>
      <w:r w:rsidR="00066EFF" w:rsidRPr="00C22E77">
        <w:rPr>
          <w:rFonts w:cs="Arial"/>
        </w:rPr>
        <w:t>the payment of NDIS financial contributions b</w:t>
      </w:r>
      <w:r w:rsidRPr="00C22E77">
        <w:rPr>
          <w:rFonts w:cs="Arial"/>
        </w:rPr>
        <w:t>y the Commonwealth and</w:t>
      </w:r>
      <w:r w:rsidR="00126974" w:rsidRPr="00C22E77">
        <w:rPr>
          <w:rFonts w:cs="Arial"/>
        </w:rPr>
        <w:t xml:space="preserve"> the</w:t>
      </w:r>
      <w:r w:rsidRPr="00C22E77">
        <w:rPr>
          <w:rFonts w:cs="Arial"/>
        </w:rPr>
        <w:t xml:space="preserve"> </w:t>
      </w:r>
      <w:r w:rsidR="00F45778">
        <w:rPr>
          <w:rFonts w:cs="Arial"/>
        </w:rPr>
        <w:t>s</w:t>
      </w:r>
      <w:r w:rsidRPr="00C22E77">
        <w:rPr>
          <w:rFonts w:cs="Arial"/>
        </w:rPr>
        <w:t xml:space="preserve">tates and </w:t>
      </w:r>
      <w:r w:rsidR="00F45778">
        <w:rPr>
          <w:rFonts w:cs="Arial"/>
        </w:rPr>
        <w:t>t</w:t>
      </w:r>
      <w:r w:rsidRPr="00C22E77">
        <w:rPr>
          <w:rFonts w:cs="Arial"/>
        </w:rPr>
        <w:t xml:space="preserve">erritories. This Agreement sets out the detail of agreed </w:t>
      </w:r>
      <w:r w:rsidR="00D717C6" w:rsidRPr="00C22E77">
        <w:rPr>
          <w:rFonts w:cs="Arial"/>
        </w:rPr>
        <w:t xml:space="preserve">funding arrangements and </w:t>
      </w:r>
      <w:r w:rsidRPr="00C22E77">
        <w:rPr>
          <w:rFonts w:cs="Arial"/>
        </w:rPr>
        <w:t>payments to be made to the NDIA</w:t>
      </w:r>
      <w:r w:rsidR="00CA7D12" w:rsidRPr="00C22E77">
        <w:rPr>
          <w:rFonts w:cs="Arial"/>
        </w:rPr>
        <w:t>.</w:t>
      </w:r>
    </w:p>
    <w:p w14:paraId="158FE786" w14:textId="77777777" w:rsidR="00B81485" w:rsidRPr="00802CD0" w:rsidRDefault="00B81485" w:rsidP="00D31DE4">
      <w:pPr>
        <w:pStyle w:val="ListParagraph"/>
        <w:spacing w:after="120"/>
        <w:ind w:left="360"/>
        <w:rPr>
          <w:rFonts w:cs="Arial"/>
        </w:rPr>
      </w:pPr>
    </w:p>
    <w:p w14:paraId="4CB1B3FB" w14:textId="77777777" w:rsidR="00B81485" w:rsidRDefault="00766BB3" w:rsidP="00D31DE4">
      <w:pPr>
        <w:pStyle w:val="ListParagraph"/>
        <w:numPr>
          <w:ilvl w:val="0"/>
          <w:numId w:val="2"/>
        </w:numPr>
        <w:spacing w:after="120"/>
      </w:pPr>
      <w:r w:rsidRPr="00B81485">
        <w:t xml:space="preserve">The Parties agree to contribute to the NDIS in accordance with Schedule A of this Agreement. </w:t>
      </w:r>
    </w:p>
    <w:p w14:paraId="585275C8" w14:textId="77777777" w:rsidR="00B81485" w:rsidRDefault="00B81485" w:rsidP="00D31DE4">
      <w:pPr>
        <w:pStyle w:val="ListParagraph"/>
        <w:spacing w:after="120"/>
        <w:ind w:left="360"/>
        <w:rPr>
          <w:rFonts w:cs="Arial"/>
        </w:rPr>
      </w:pPr>
    </w:p>
    <w:p w14:paraId="6E7D4C13" w14:textId="77777777" w:rsidR="00B81485" w:rsidRDefault="00FE0C0B" w:rsidP="00D31DE4">
      <w:pPr>
        <w:pStyle w:val="ListParagraph"/>
        <w:numPr>
          <w:ilvl w:val="0"/>
          <w:numId w:val="2"/>
        </w:numPr>
        <w:spacing w:after="120"/>
        <w:rPr>
          <w:rFonts w:cs="Arial"/>
        </w:rPr>
      </w:pPr>
      <w:r w:rsidRPr="00D31DE4">
        <w:rPr>
          <w:rFonts w:cs="Arial"/>
        </w:rPr>
        <w:t xml:space="preserve">The </w:t>
      </w:r>
      <w:r w:rsidR="00AB72FF" w:rsidRPr="00D31DE4">
        <w:rPr>
          <w:rFonts w:cs="Arial"/>
        </w:rPr>
        <w:t>Parties agree to establish a NDIS Reserve Fund from 1 July 2019. The objectives of the Reserve Fund are to improve p</w:t>
      </w:r>
      <w:r w:rsidR="00C221ED">
        <w:rPr>
          <w:rFonts w:cs="Arial"/>
        </w:rPr>
        <w:t>articipant outcomes and manage S</w:t>
      </w:r>
      <w:r w:rsidR="00AB72FF" w:rsidRPr="00D31DE4">
        <w:rPr>
          <w:rFonts w:cs="Arial"/>
        </w:rPr>
        <w:t xml:space="preserve">cheme sustainability </w:t>
      </w:r>
      <w:r w:rsidR="00DF2C25" w:rsidRPr="00D31DE4">
        <w:rPr>
          <w:rFonts w:cs="Arial"/>
        </w:rPr>
        <w:t xml:space="preserve">on insurance principles </w:t>
      </w:r>
      <w:r w:rsidR="00AB72FF" w:rsidRPr="00D31DE4">
        <w:rPr>
          <w:rFonts w:cs="Arial"/>
        </w:rPr>
        <w:t xml:space="preserve">by using the Reserve Fund to </w:t>
      </w:r>
      <w:r w:rsidR="00DF2C25" w:rsidRPr="00D31DE4">
        <w:rPr>
          <w:rFonts w:cs="Arial"/>
        </w:rPr>
        <w:t xml:space="preserve">manage the lifetime risk of participant costs. </w:t>
      </w:r>
    </w:p>
    <w:p w14:paraId="57DC6D9C" w14:textId="77777777" w:rsidR="00DF2C25" w:rsidRPr="00D31DE4" w:rsidRDefault="00DF2C25" w:rsidP="00D31DE4">
      <w:pPr>
        <w:pStyle w:val="ListParagraph"/>
        <w:spacing w:after="120"/>
        <w:ind w:left="360"/>
        <w:rPr>
          <w:rFonts w:cs="Arial"/>
        </w:rPr>
      </w:pPr>
    </w:p>
    <w:p w14:paraId="3E65EB7D" w14:textId="77777777" w:rsidR="00DF2C25" w:rsidRPr="00EA5852" w:rsidRDefault="00FE0C0B" w:rsidP="00EA5852">
      <w:pPr>
        <w:pStyle w:val="ListParagraph"/>
        <w:numPr>
          <w:ilvl w:val="0"/>
          <w:numId w:val="2"/>
        </w:numPr>
        <w:spacing w:after="120"/>
        <w:rPr>
          <w:rFonts w:cs="Arial"/>
        </w:rPr>
      </w:pPr>
      <w:r>
        <w:rPr>
          <w:rFonts w:cs="Arial"/>
        </w:rPr>
        <w:t xml:space="preserve">The Reserve Fund will be </w:t>
      </w:r>
      <w:r w:rsidR="0094191B">
        <w:rPr>
          <w:rFonts w:cs="Arial"/>
        </w:rPr>
        <w:t>built</w:t>
      </w:r>
      <w:r>
        <w:rPr>
          <w:rFonts w:cs="Arial"/>
        </w:rPr>
        <w:t xml:space="preserve"> from accumulated cash in the Scheme. No governments are expected to make additional payments to the Reserve Fund. Actuarial and economic analysis will inform </w:t>
      </w:r>
      <w:r w:rsidR="00DF2C25">
        <w:rPr>
          <w:rFonts w:cs="Arial"/>
        </w:rPr>
        <w:t xml:space="preserve">advice to governments about </w:t>
      </w:r>
      <w:r>
        <w:rPr>
          <w:rFonts w:cs="Arial"/>
        </w:rPr>
        <w:t>the development and optimal level of the Reserve Fund.</w:t>
      </w:r>
      <w:r w:rsidR="00EA5852">
        <w:rPr>
          <w:rFonts w:cs="Arial"/>
        </w:rPr>
        <w:t xml:space="preserve"> </w:t>
      </w:r>
      <w:r w:rsidR="00DF2C25" w:rsidRPr="00EA5852">
        <w:rPr>
          <w:rFonts w:cs="Arial"/>
        </w:rPr>
        <w:t xml:space="preserve">The </w:t>
      </w:r>
      <w:r w:rsidR="00484A42">
        <w:rPr>
          <w:rFonts w:cs="Arial"/>
        </w:rPr>
        <w:t>a</w:t>
      </w:r>
      <w:r w:rsidR="00DF2C25" w:rsidRPr="00EA5852">
        <w:rPr>
          <w:rFonts w:cs="Arial"/>
        </w:rPr>
        <w:t xml:space="preserve">ctuarial and economic analysis will be peer-reviewed. </w:t>
      </w:r>
    </w:p>
    <w:p w14:paraId="6707F0E0" w14:textId="77777777" w:rsidR="00FE0C0B" w:rsidRPr="00FE0C0B" w:rsidRDefault="00FE0C0B" w:rsidP="00CA3465">
      <w:pPr>
        <w:pStyle w:val="ListParagraph"/>
        <w:rPr>
          <w:rFonts w:cs="Arial"/>
        </w:rPr>
      </w:pPr>
    </w:p>
    <w:p w14:paraId="36B0B2BE" w14:textId="77777777" w:rsidR="008324E2" w:rsidRDefault="00FE0C0B" w:rsidP="00D31DE4">
      <w:pPr>
        <w:pStyle w:val="ListParagraph"/>
        <w:numPr>
          <w:ilvl w:val="0"/>
          <w:numId w:val="2"/>
        </w:numPr>
        <w:spacing w:after="120"/>
        <w:rPr>
          <w:rFonts w:cs="Arial"/>
        </w:rPr>
      </w:pPr>
      <w:r w:rsidRPr="003C305E">
        <w:rPr>
          <w:rFonts w:cs="Arial"/>
        </w:rPr>
        <w:t>The Ministerial Council will</w:t>
      </w:r>
      <w:r w:rsidR="003C305E" w:rsidRPr="003C305E">
        <w:rPr>
          <w:rFonts w:cs="Arial"/>
        </w:rPr>
        <w:t>, by March 2019,</w:t>
      </w:r>
      <w:r w:rsidRPr="003C305E">
        <w:rPr>
          <w:rFonts w:cs="Arial"/>
        </w:rPr>
        <w:t xml:space="preserve"> consider the broad policy and design parameters of the Reserve Fund, </w:t>
      </w:r>
      <w:r w:rsidR="00DF2C25" w:rsidRPr="003C305E">
        <w:rPr>
          <w:rFonts w:cs="Arial"/>
        </w:rPr>
        <w:t xml:space="preserve">including the overall purpose and use of the </w:t>
      </w:r>
      <w:r w:rsidR="003C305E" w:rsidRPr="003C305E">
        <w:rPr>
          <w:rFonts w:cs="Arial"/>
        </w:rPr>
        <w:t>R</w:t>
      </w:r>
      <w:r w:rsidR="00DF2C25" w:rsidRPr="003C305E">
        <w:rPr>
          <w:rFonts w:cs="Arial"/>
        </w:rPr>
        <w:t>eserve</w:t>
      </w:r>
      <w:r w:rsidR="00551D85">
        <w:rPr>
          <w:rFonts w:cs="Arial"/>
        </w:rPr>
        <w:t> </w:t>
      </w:r>
      <w:r w:rsidR="003C305E" w:rsidRPr="003C305E">
        <w:rPr>
          <w:rFonts w:cs="Arial"/>
        </w:rPr>
        <w:t>F</w:t>
      </w:r>
      <w:r w:rsidR="00DF2C25" w:rsidRPr="003C305E">
        <w:rPr>
          <w:rFonts w:cs="Arial"/>
        </w:rPr>
        <w:t xml:space="preserve">und, the optimal level of reserves and </w:t>
      </w:r>
      <w:r w:rsidRPr="003C305E">
        <w:rPr>
          <w:rFonts w:cs="Arial"/>
        </w:rPr>
        <w:t>reporting requirements.</w:t>
      </w:r>
      <w:r w:rsidR="003C305E" w:rsidRPr="003C305E">
        <w:rPr>
          <w:rFonts w:cs="Arial"/>
        </w:rPr>
        <w:t xml:space="preserve"> </w:t>
      </w:r>
      <w:r w:rsidR="008324E2">
        <w:rPr>
          <w:rFonts w:cs="Arial"/>
        </w:rPr>
        <w:t xml:space="preserve">The Ministerial Council will also confirm that members commit to support the establishment of a national Reserve Fund. </w:t>
      </w:r>
      <w:r w:rsidR="003C305E" w:rsidRPr="003C305E">
        <w:rPr>
          <w:rFonts w:cs="Arial"/>
        </w:rPr>
        <w:t xml:space="preserve">Decisions by the Ministerial Council will be </w:t>
      </w:r>
      <w:r w:rsidR="003051AA">
        <w:rPr>
          <w:rFonts w:cs="Arial"/>
        </w:rPr>
        <w:t xml:space="preserve">in </w:t>
      </w:r>
      <w:r w:rsidR="003C305E" w:rsidRPr="003C305E">
        <w:rPr>
          <w:rFonts w:cs="Arial"/>
        </w:rPr>
        <w:t xml:space="preserve">accordance with its Terms of Reference. </w:t>
      </w:r>
    </w:p>
    <w:p w14:paraId="33C5F60C" w14:textId="77777777" w:rsidR="00DF6864" w:rsidRPr="00C76630" w:rsidRDefault="00DF6864" w:rsidP="00CA3465">
      <w:pPr>
        <w:pStyle w:val="Heading2"/>
      </w:pPr>
      <w:r w:rsidRPr="00C76630">
        <w:t>Transitional Arrangements</w:t>
      </w:r>
    </w:p>
    <w:p w14:paraId="4C7CE7BA" w14:textId="77777777" w:rsidR="00594573" w:rsidRDefault="00594573" w:rsidP="00CA3465">
      <w:pPr>
        <w:pStyle w:val="ListParagraph"/>
        <w:numPr>
          <w:ilvl w:val="0"/>
          <w:numId w:val="2"/>
        </w:numPr>
        <w:spacing w:after="120"/>
        <w:rPr>
          <w:rFonts w:cs="Arial"/>
        </w:rPr>
      </w:pPr>
      <w:r>
        <w:rPr>
          <w:rFonts w:cs="Arial"/>
        </w:rPr>
        <w:t xml:space="preserve">The Parties agree that </w:t>
      </w:r>
      <w:r w:rsidR="00814CC8">
        <w:rPr>
          <w:rFonts w:cs="Arial"/>
        </w:rPr>
        <w:t>the Northern Territory</w:t>
      </w:r>
      <w:r>
        <w:rPr>
          <w:rFonts w:cs="Arial"/>
        </w:rPr>
        <w:t>’s contribution to the NDIS may be temporarily adjusted in accordance with Schedule B of this Agreement.</w:t>
      </w:r>
    </w:p>
    <w:p w14:paraId="6ED29B57" w14:textId="77777777" w:rsidR="009C4BE8" w:rsidRPr="000C317C" w:rsidRDefault="009C4BE8" w:rsidP="00CA3465">
      <w:pPr>
        <w:pStyle w:val="Heading1"/>
      </w:pPr>
      <w:r w:rsidRPr="000C317C">
        <w:lastRenderedPageBreak/>
        <w:t xml:space="preserve">Part </w:t>
      </w:r>
      <w:r w:rsidR="00D75B2B">
        <w:t>10</w:t>
      </w:r>
      <w:r w:rsidR="00D75B2B" w:rsidRPr="000C317C">
        <w:t xml:space="preserve"> </w:t>
      </w:r>
      <w:r w:rsidRPr="000C317C">
        <w:t xml:space="preserve">– </w:t>
      </w:r>
      <w:r w:rsidR="00FE0C0B">
        <w:t>Reviews and variations</w:t>
      </w:r>
    </w:p>
    <w:p w14:paraId="209E5178" w14:textId="77777777" w:rsidR="000C317C" w:rsidRDefault="000C317C" w:rsidP="00CA3465">
      <w:pPr>
        <w:pStyle w:val="Heading2"/>
      </w:pPr>
      <w:r>
        <w:t>Review of the operation of the Agreement</w:t>
      </w:r>
    </w:p>
    <w:p w14:paraId="74A81B9E" w14:textId="77777777" w:rsidR="001102B7" w:rsidRPr="00CA7D12" w:rsidRDefault="001102B7" w:rsidP="00CA3465">
      <w:pPr>
        <w:pStyle w:val="ListParagraph"/>
        <w:numPr>
          <w:ilvl w:val="0"/>
          <w:numId w:val="2"/>
        </w:numPr>
      </w:pPr>
      <w:r>
        <w:t>The</w:t>
      </w:r>
      <w:r w:rsidR="00990B90">
        <w:t xml:space="preserve"> Parties agree </w:t>
      </w:r>
      <w:r w:rsidR="00610EEA">
        <w:t>to</w:t>
      </w:r>
      <w:r w:rsidRPr="001102B7">
        <w:rPr>
          <w:rFonts w:cs="Arial"/>
        </w:rPr>
        <w:t xml:space="preserve"> commission a review </w:t>
      </w:r>
      <w:r w:rsidR="00EA1234">
        <w:rPr>
          <w:rFonts w:cs="Arial"/>
        </w:rPr>
        <w:t>no later than</w:t>
      </w:r>
      <w:r w:rsidR="00DB6204">
        <w:rPr>
          <w:rFonts w:cs="Arial"/>
        </w:rPr>
        <w:t xml:space="preserve"> the end of</w:t>
      </w:r>
      <w:r w:rsidRPr="001102B7">
        <w:rPr>
          <w:rFonts w:cs="Arial"/>
        </w:rPr>
        <w:t xml:space="preserve"> 2023 that will assess the operation of this Agreement.</w:t>
      </w:r>
    </w:p>
    <w:p w14:paraId="703870FC" w14:textId="77777777" w:rsidR="00CA7D12" w:rsidRPr="00CA7D12" w:rsidRDefault="00CA7D12" w:rsidP="00CA3465">
      <w:pPr>
        <w:pStyle w:val="ListParagraph"/>
      </w:pPr>
    </w:p>
    <w:p w14:paraId="405365AA" w14:textId="77777777" w:rsidR="00CE2FA5" w:rsidRDefault="001102B7" w:rsidP="00CA3465">
      <w:pPr>
        <w:pStyle w:val="ListParagraph"/>
        <w:numPr>
          <w:ilvl w:val="0"/>
          <w:numId w:val="2"/>
        </w:numPr>
      </w:pPr>
      <w:r>
        <w:t xml:space="preserve">The review of </w:t>
      </w:r>
      <w:r w:rsidR="00310DE9">
        <w:t xml:space="preserve">the operation of this </w:t>
      </w:r>
      <w:r>
        <w:t xml:space="preserve">Agreement </w:t>
      </w:r>
      <w:r w:rsidR="00EA695B">
        <w:t xml:space="preserve">may </w:t>
      </w:r>
      <w:r>
        <w:t>take into account outcomes of the legislative review of the NDIS Act, to be commissioned by the Ministerial Council in or after 2021.</w:t>
      </w:r>
      <w:r w:rsidR="009A64E4" w:rsidRPr="009A64E4">
        <w:t xml:space="preserve"> </w:t>
      </w:r>
    </w:p>
    <w:p w14:paraId="5A6FF6CF" w14:textId="77777777" w:rsidR="00CE2FA5" w:rsidRPr="004F515D" w:rsidRDefault="00CE2FA5" w:rsidP="00CA3465">
      <w:pPr>
        <w:pStyle w:val="Heading2"/>
      </w:pPr>
      <w:r>
        <w:t xml:space="preserve">Reviews of </w:t>
      </w:r>
      <w:r w:rsidR="00FE0C0B">
        <w:t xml:space="preserve">NDIS </w:t>
      </w:r>
      <w:r>
        <w:t>Costs</w:t>
      </w:r>
    </w:p>
    <w:p w14:paraId="145C4B0E" w14:textId="77777777" w:rsidR="00CE2FA5" w:rsidRDefault="00CE2FA5" w:rsidP="00CA3465">
      <w:pPr>
        <w:pStyle w:val="ListParagraph"/>
        <w:numPr>
          <w:ilvl w:val="0"/>
          <w:numId w:val="2"/>
        </w:numPr>
      </w:pPr>
      <w:r>
        <w:t xml:space="preserve">The Parties agree to the Ministerial Council separately commissioning an independent review of </w:t>
      </w:r>
      <w:r w:rsidR="00FE0C0B">
        <w:t xml:space="preserve">NDIS </w:t>
      </w:r>
      <w:r>
        <w:t>costs in 2023</w:t>
      </w:r>
      <w:r w:rsidR="003F1296">
        <w:t xml:space="preserve"> and 2028 and</w:t>
      </w:r>
      <w:r w:rsidR="00E87815">
        <w:t>,</w:t>
      </w:r>
      <w:r w:rsidR="003F1296">
        <w:t xml:space="preserve"> thereafter, as commissioned by the Ministerial Council.</w:t>
      </w:r>
      <w:r>
        <w:t xml:space="preserve"> </w:t>
      </w:r>
    </w:p>
    <w:p w14:paraId="33B8021F" w14:textId="77777777" w:rsidR="00053EEA" w:rsidRDefault="00053EEA" w:rsidP="00CA3465">
      <w:pPr>
        <w:pStyle w:val="ListParagraph"/>
        <w:ind w:left="360"/>
      </w:pPr>
    </w:p>
    <w:p w14:paraId="35363548" w14:textId="77777777" w:rsidR="0017059B" w:rsidRPr="00053EEA" w:rsidRDefault="0017059B" w:rsidP="00CA3465">
      <w:pPr>
        <w:pStyle w:val="ListParagraph"/>
        <w:numPr>
          <w:ilvl w:val="0"/>
          <w:numId w:val="2"/>
        </w:numPr>
      </w:pPr>
      <w:r w:rsidRPr="00053EEA">
        <w:t xml:space="preserve">The reviews should </w:t>
      </w:r>
      <w:r w:rsidR="00FE0C0B">
        <w:t>examine</w:t>
      </w:r>
      <w:r w:rsidRPr="00053EEA">
        <w:t xml:space="preserve"> the following issues:</w:t>
      </w:r>
    </w:p>
    <w:p w14:paraId="7BA6D2B6" w14:textId="77777777" w:rsidR="0017059B" w:rsidRPr="00053EEA" w:rsidRDefault="00CA3465" w:rsidP="00CA3465">
      <w:pPr>
        <w:pStyle w:val="ListParagraph"/>
        <w:numPr>
          <w:ilvl w:val="1"/>
          <w:numId w:val="2"/>
        </w:numPr>
      </w:pPr>
      <w:r>
        <w:t>s</w:t>
      </w:r>
      <w:r w:rsidR="0017059B" w:rsidRPr="00053EEA">
        <w:t>ustainability of</w:t>
      </w:r>
      <w:r w:rsidR="00FE0C0B">
        <w:t xml:space="preserve"> the NDIS, including </w:t>
      </w:r>
      <w:r w:rsidR="00DB6204">
        <w:t xml:space="preserve">costs and </w:t>
      </w:r>
      <w:r w:rsidR="00FE0C0B">
        <w:t xml:space="preserve">achievement of </w:t>
      </w:r>
      <w:r w:rsidR="00DB6204">
        <w:t xml:space="preserve">participant </w:t>
      </w:r>
      <w:r w:rsidR="00FE0C0B">
        <w:t>outcomes and</w:t>
      </w:r>
      <w:r w:rsidR="00DB6204">
        <w:t xml:space="preserve"> the effectiveness of ILC</w:t>
      </w:r>
      <w:r w:rsidR="0017059B" w:rsidRPr="00053EEA">
        <w:t>;</w:t>
      </w:r>
    </w:p>
    <w:p w14:paraId="49EE7BDD" w14:textId="77777777" w:rsidR="0017059B" w:rsidRPr="00053EEA" w:rsidRDefault="00CA3465" w:rsidP="00CA3465">
      <w:pPr>
        <w:pStyle w:val="ListParagraph"/>
        <w:numPr>
          <w:ilvl w:val="1"/>
          <w:numId w:val="2"/>
        </w:numPr>
      </w:pPr>
      <w:r>
        <w:t>c</w:t>
      </w:r>
      <w:r w:rsidR="0017059B" w:rsidRPr="00053EEA">
        <w:t>ost pressures</w:t>
      </w:r>
      <w:r w:rsidR="00053EEA">
        <w:t xml:space="preserve">, </w:t>
      </w:r>
      <w:r w:rsidR="0017059B" w:rsidRPr="00053EEA">
        <w:t>including wages pressures;</w:t>
      </w:r>
    </w:p>
    <w:p w14:paraId="5D12AEEA" w14:textId="77777777" w:rsidR="00101F3A" w:rsidRDefault="00101F3A" w:rsidP="00101F3A">
      <w:pPr>
        <w:pStyle w:val="ListParagraph"/>
        <w:numPr>
          <w:ilvl w:val="1"/>
          <w:numId w:val="2"/>
        </w:numPr>
      </w:pPr>
      <w:r>
        <w:t>the NDIA’s operational costs;</w:t>
      </w:r>
    </w:p>
    <w:p w14:paraId="30CD3AD9" w14:textId="77777777" w:rsidR="0017059B" w:rsidRDefault="00CA3465" w:rsidP="00CA3465">
      <w:pPr>
        <w:pStyle w:val="ListParagraph"/>
        <w:numPr>
          <w:ilvl w:val="1"/>
          <w:numId w:val="2"/>
        </w:numPr>
      </w:pPr>
      <w:r>
        <w:t>e</w:t>
      </w:r>
      <w:r w:rsidR="0017059B" w:rsidRPr="00053EEA">
        <w:t>fficiencies</w:t>
      </w:r>
      <w:r w:rsidR="00053EEA">
        <w:t xml:space="preserve"> </w:t>
      </w:r>
      <w:r w:rsidR="0017059B" w:rsidRPr="00053EEA">
        <w:t xml:space="preserve">within the </w:t>
      </w:r>
      <w:r w:rsidR="00053EEA">
        <w:t>S</w:t>
      </w:r>
      <w:r w:rsidR="0017059B" w:rsidRPr="00053EEA">
        <w:t>cheme;</w:t>
      </w:r>
    </w:p>
    <w:p w14:paraId="4C5769A1" w14:textId="77777777" w:rsidR="00053EEA" w:rsidRDefault="00CA3465" w:rsidP="00CA3465">
      <w:pPr>
        <w:pStyle w:val="ListParagraph"/>
        <w:numPr>
          <w:ilvl w:val="1"/>
          <w:numId w:val="2"/>
        </w:numPr>
      </w:pPr>
      <w:r>
        <w:t>w</w:t>
      </w:r>
      <w:r w:rsidR="00053EEA">
        <w:t xml:space="preserve">hether there has been any </w:t>
      </w:r>
      <w:r w:rsidR="00DB6204">
        <w:t xml:space="preserve">service and financial </w:t>
      </w:r>
      <w:r w:rsidR="00053EEA">
        <w:t>impact</w:t>
      </w:r>
      <w:r w:rsidR="00DB6204">
        <w:t>, positive or negative,</w:t>
      </w:r>
      <w:r w:rsidR="00551D85">
        <w:t xml:space="preserve"> on </w:t>
      </w:r>
      <w:r w:rsidR="00053EEA">
        <w:t>other service systems; and</w:t>
      </w:r>
    </w:p>
    <w:p w14:paraId="507C1450" w14:textId="77777777" w:rsidR="00C22E77" w:rsidRDefault="00D31DE4" w:rsidP="00D31DE4">
      <w:pPr>
        <w:pStyle w:val="ListParagraph"/>
        <w:numPr>
          <w:ilvl w:val="1"/>
          <w:numId w:val="2"/>
        </w:numPr>
      </w:pPr>
      <w:r>
        <w:t>the most appropriate levers to manage financial risks and any cost pressures.</w:t>
      </w:r>
    </w:p>
    <w:p w14:paraId="43241E33" w14:textId="77777777" w:rsidR="00053EEA" w:rsidRDefault="00053EEA" w:rsidP="00C22E77">
      <w:pPr>
        <w:pStyle w:val="ListParagraph"/>
        <w:ind w:left="1080"/>
      </w:pPr>
    </w:p>
    <w:p w14:paraId="5BA75BE6" w14:textId="77777777" w:rsidR="00CE2FA5" w:rsidRDefault="00053EEA" w:rsidP="00CA1632">
      <w:pPr>
        <w:pStyle w:val="ListParagraph"/>
        <w:numPr>
          <w:ilvl w:val="0"/>
          <w:numId w:val="2"/>
        </w:numPr>
      </w:pPr>
      <w:r>
        <w:t>Each review should also address any additional issues relevant at the time of the review.</w:t>
      </w:r>
      <w:r w:rsidR="00FE0C0B">
        <w:t xml:space="preserve"> </w:t>
      </w:r>
    </w:p>
    <w:p w14:paraId="3E7D6A6F" w14:textId="77777777" w:rsidR="00DB6204" w:rsidRDefault="00DB6204" w:rsidP="00EA5852">
      <w:pPr>
        <w:pStyle w:val="ListParagraph"/>
        <w:ind w:left="360"/>
      </w:pPr>
    </w:p>
    <w:p w14:paraId="6C690308" w14:textId="77777777" w:rsidR="00DB6204" w:rsidRDefault="00DB6204" w:rsidP="00CA1632">
      <w:pPr>
        <w:pStyle w:val="ListParagraph"/>
        <w:numPr>
          <w:ilvl w:val="0"/>
          <w:numId w:val="2"/>
        </w:numPr>
      </w:pPr>
      <w:r>
        <w:t>The</w:t>
      </w:r>
      <w:r w:rsidR="00D31DE4">
        <w:t xml:space="preserve"> Parties commit to consider the outcomes of the </w:t>
      </w:r>
      <w:r w:rsidR="00812B5B">
        <w:t>r</w:t>
      </w:r>
      <w:r w:rsidR="00D31DE4">
        <w:t>eview</w:t>
      </w:r>
      <w:r w:rsidR="00812B5B">
        <w:t>s</w:t>
      </w:r>
      <w:r w:rsidR="00D31DE4">
        <w:t xml:space="preserve"> in respect of this Agreement.</w:t>
      </w:r>
      <w:r>
        <w:t xml:space="preserve"> </w:t>
      </w:r>
    </w:p>
    <w:p w14:paraId="13A63A87" w14:textId="77777777" w:rsidR="00DB6204" w:rsidRDefault="00DB6204" w:rsidP="00EA5852">
      <w:pPr>
        <w:pStyle w:val="ListParagraph"/>
      </w:pPr>
    </w:p>
    <w:p w14:paraId="6B2000D1" w14:textId="77777777" w:rsidR="00DB6204" w:rsidRDefault="00DB6204" w:rsidP="00CA1632">
      <w:pPr>
        <w:pStyle w:val="ListParagraph"/>
        <w:numPr>
          <w:ilvl w:val="0"/>
          <w:numId w:val="2"/>
        </w:numPr>
      </w:pPr>
      <w:r>
        <w:t>The outcomes of the review</w:t>
      </w:r>
      <w:r w:rsidR="00812B5B">
        <w:t>s</w:t>
      </w:r>
      <w:r>
        <w:t xml:space="preserve"> will also be considered by the Ministerial Council and reported to COAG. </w:t>
      </w:r>
    </w:p>
    <w:p w14:paraId="45CC3F79" w14:textId="77777777" w:rsidR="004F515D" w:rsidRDefault="000C317C" w:rsidP="00CA3465">
      <w:pPr>
        <w:pStyle w:val="Heading2"/>
      </w:pPr>
      <w:r>
        <w:t>Variation to the Agreement</w:t>
      </w:r>
    </w:p>
    <w:p w14:paraId="47ABCE03" w14:textId="77777777" w:rsidR="00E24201" w:rsidRDefault="00E24201" w:rsidP="00CA3465">
      <w:pPr>
        <w:pStyle w:val="ListParagraph"/>
        <w:numPr>
          <w:ilvl w:val="0"/>
          <w:numId w:val="2"/>
        </w:numPr>
      </w:pPr>
      <w:r>
        <w:t>This Agreement and Schedule A to this Agreement may only be amended with the agreement of relevant First Ministers. This will include an amendment to Schedule A following reallocation of</w:t>
      </w:r>
      <w:r w:rsidR="00163B63">
        <w:t xml:space="preserve"> the</w:t>
      </w:r>
      <w:r>
        <w:t xml:space="preserve"> </w:t>
      </w:r>
      <w:r w:rsidR="00814CC8">
        <w:t>Northern Territory</w:t>
      </w:r>
      <w:r w:rsidR="006C492F">
        <w:t>’s</w:t>
      </w:r>
      <w:r>
        <w:t xml:space="preserve"> contributions in 2023 and every five years thereafter. </w:t>
      </w:r>
    </w:p>
    <w:p w14:paraId="250B26C1" w14:textId="77777777" w:rsidR="00E24201" w:rsidRDefault="00E24201" w:rsidP="00CA3465">
      <w:pPr>
        <w:pStyle w:val="ListParagraph"/>
        <w:ind w:left="360"/>
      </w:pPr>
    </w:p>
    <w:p w14:paraId="37DA6F8A" w14:textId="77777777" w:rsidR="00407B36" w:rsidRDefault="009A64E4" w:rsidP="00407B36">
      <w:pPr>
        <w:pStyle w:val="ListParagraph"/>
        <w:numPr>
          <w:ilvl w:val="0"/>
          <w:numId w:val="2"/>
        </w:numPr>
      </w:pPr>
      <w:r>
        <w:t>Schedule</w:t>
      </w:r>
      <w:r w:rsidR="00E24201">
        <w:t xml:space="preserve"> B</w:t>
      </w:r>
      <w:r>
        <w:t xml:space="preserve"> to this Agreement </w:t>
      </w:r>
      <w:r w:rsidRPr="005042B5">
        <w:t xml:space="preserve">may be amended </w:t>
      </w:r>
      <w:r>
        <w:t xml:space="preserve">or revoked, and new Schedules added, </w:t>
      </w:r>
      <w:r w:rsidRPr="005042B5">
        <w:t>with the agreement of the</w:t>
      </w:r>
      <w:r w:rsidR="005933FA">
        <w:t xml:space="preserve"> Commonwealth Minister</w:t>
      </w:r>
      <w:r w:rsidRPr="005042B5">
        <w:t xml:space="preserve"> </w:t>
      </w:r>
      <w:r w:rsidR="005933FA">
        <w:t xml:space="preserve">and the </w:t>
      </w:r>
      <w:r w:rsidR="00814CC8">
        <w:t>Northern Territory</w:t>
      </w:r>
      <w:r w:rsidR="005933FA">
        <w:t xml:space="preserve"> </w:t>
      </w:r>
      <w:r w:rsidR="00560795">
        <w:t>F</w:t>
      </w:r>
      <w:r w:rsidRPr="005042B5">
        <w:t>irst Minister</w:t>
      </w:r>
      <w:r>
        <w:t xml:space="preserve"> or, where delegated, the relevant</w:t>
      </w:r>
      <w:r w:rsidR="005933FA">
        <w:t xml:space="preserve"> </w:t>
      </w:r>
      <w:r w:rsidR="00814CC8">
        <w:t>Northern Territory</w:t>
      </w:r>
      <w:r>
        <w:t xml:space="preserve"> Minister</w:t>
      </w:r>
      <w:r w:rsidRPr="005042B5">
        <w:t>.</w:t>
      </w:r>
    </w:p>
    <w:p w14:paraId="51F5C82A" w14:textId="77777777" w:rsidR="009C4BE8" w:rsidRPr="00F83E07" w:rsidRDefault="00896AC1" w:rsidP="00CA3465">
      <w:pPr>
        <w:pStyle w:val="Heading1"/>
      </w:pPr>
      <w:r w:rsidRPr="00F83E07">
        <w:lastRenderedPageBreak/>
        <w:t xml:space="preserve">Part </w:t>
      </w:r>
      <w:r w:rsidR="002D2F90">
        <w:t>11</w:t>
      </w:r>
      <w:r w:rsidR="002D2F90" w:rsidRPr="00F83E07">
        <w:t xml:space="preserve"> </w:t>
      </w:r>
      <w:r w:rsidRPr="00F83E07">
        <w:t xml:space="preserve">– </w:t>
      </w:r>
      <w:r w:rsidR="009C4BE8" w:rsidRPr="00F83E07">
        <w:t>Process for Resolution</w:t>
      </w:r>
      <w:r w:rsidR="00A06FA4">
        <w:t xml:space="preserve"> of Dispute</w:t>
      </w:r>
      <w:r w:rsidR="0014156E">
        <w:t>s</w:t>
      </w:r>
      <w:r w:rsidR="00A06FA4">
        <w:t xml:space="preserve"> under this Agreement</w:t>
      </w:r>
    </w:p>
    <w:p w14:paraId="5D0CD497" w14:textId="77777777" w:rsidR="009C4BE8" w:rsidRPr="00802CD0" w:rsidRDefault="009C4BE8" w:rsidP="00CA3465">
      <w:pPr>
        <w:pStyle w:val="ListParagraph"/>
        <w:numPr>
          <w:ilvl w:val="0"/>
          <w:numId w:val="2"/>
        </w:numPr>
        <w:spacing w:after="120"/>
      </w:pPr>
      <w:r w:rsidRPr="00802CD0">
        <w:t xml:space="preserve">Any </w:t>
      </w:r>
      <w:r w:rsidR="007132F8">
        <w:t>P</w:t>
      </w:r>
      <w:r w:rsidRPr="00802CD0">
        <w:t xml:space="preserve">arty may give notice to other </w:t>
      </w:r>
      <w:r w:rsidR="007132F8">
        <w:t>P</w:t>
      </w:r>
      <w:r w:rsidRPr="00802CD0">
        <w:t>arties of a dispute under this Agreement.</w:t>
      </w:r>
    </w:p>
    <w:p w14:paraId="50447CD2" w14:textId="77777777" w:rsidR="00802CD0" w:rsidRPr="0049224F" w:rsidRDefault="00802CD0" w:rsidP="00CA3465">
      <w:pPr>
        <w:pStyle w:val="ListParagraph"/>
        <w:spacing w:after="120"/>
        <w:rPr>
          <w:rFonts w:cs="Arial"/>
        </w:rPr>
      </w:pPr>
    </w:p>
    <w:p w14:paraId="6E756791" w14:textId="77777777" w:rsidR="00B44B54" w:rsidRDefault="009C4BE8" w:rsidP="00CA3465">
      <w:pPr>
        <w:pStyle w:val="ListParagraph"/>
        <w:numPr>
          <w:ilvl w:val="0"/>
          <w:numId w:val="2"/>
        </w:numPr>
        <w:spacing w:after="120"/>
        <w:rPr>
          <w:rFonts w:cs="Arial"/>
        </w:rPr>
      </w:pPr>
      <w:r w:rsidRPr="0049224F">
        <w:rPr>
          <w:rFonts w:cs="Arial"/>
        </w:rPr>
        <w:t xml:space="preserve">Officials of relevant </w:t>
      </w:r>
      <w:r w:rsidR="007132F8">
        <w:rPr>
          <w:rFonts w:cs="Arial"/>
        </w:rPr>
        <w:t>P</w:t>
      </w:r>
      <w:r w:rsidRPr="0049224F">
        <w:rPr>
          <w:rFonts w:cs="Arial"/>
        </w:rPr>
        <w:t xml:space="preserve">arties will attempt to resolve any dispute </w:t>
      </w:r>
      <w:r>
        <w:rPr>
          <w:rFonts w:cs="Arial"/>
        </w:rPr>
        <w:t xml:space="preserve">bilaterally </w:t>
      </w:r>
      <w:r w:rsidRPr="0049224F">
        <w:rPr>
          <w:rFonts w:cs="Arial"/>
        </w:rPr>
        <w:t>in the first instance,</w:t>
      </w:r>
      <w:r>
        <w:rPr>
          <w:rFonts w:cs="Arial"/>
        </w:rPr>
        <w:t xml:space="preserve"> then if not resolved, </w:t>
      </w:r>
      <w:r w:rsidR="00B44B54">
        <w:rPr>
          <w:rFonts w:cs="Arial"/>
        </w:rPr>
        <w:t xml:space="preserve">escalate through the relevant Ministers and First Ministers. </w:t>
      </w:r>
    </w:p>
    <w:p w14:paraId="2913195E" w14:textId="77777777" w:rsidR="00B44B54" w:rsidRPr="00B44B54" w:rsidRDefault="00B44B54" w:rsidP="00CA3465">
      <w:pPr>
        <w:pStyle w:val="ListParagraph"/>
        <w:rPr>
          <w:rFonts w:cs="Arial"/>
        </w:rPr>
      </w:pPr>
    </w:p>
    <w:p w14:paraId="5CC0F002" w14:textId="77777777" w:rsidR="009C4BE8" w:rsidRDefault="00B44B54" w:rsidP="00CA3465">
      <w:pPr>
        <w:pStyle w:val="ListParagraph"/>
        <w:numPr>
          <w:ilvl w:val="0"/>
          <w:numId w:val="2"/>
        </w:numPr>
        <w:spacing w:after="120"/>
        <w:rPr>
          <w:rFonts w:cs="Arial"/>
        </w:rPr>
      </w:pPr>
      <w:r>
        <w:rPr>
          <w:rFonts w:cs="Arial"/>
        </w:rPr>
        <w:t>If the dispute relates to a common multilateral provision of the Agreement,</w:t>
      </w:r>
      <w:r w:rsidR="000F155A">
        <w:rPr>
          <w:rFonts w:cs="Arial"/>
        </w:rPr>
        <w:t xml:space="preserve"> and </w:t>
      </w:r>
      <w:r w:rsidR="00163B63">
        <w:rPr>
          <w:rFonts w:cs="Arial"/>
        </w:rPr>
        <w:t xml:space="preserve">the </w:t>
      </w:r>
      <w:r w:rsidR="00814CC8">
        <w:rPr>
          <w:rFonts w:cs="Arial"/>
        </w:rPr>
        <w:t>Northern Territory</w:t>
      </w:r>
      <w:r w:rsidR="000F155A">
        <w:rPr>
          <w:rFonts w:cs="Arial"/>
        </w:rPr>
        <w:t xml:space="preserve"> and the Commonwealth agree,</w:t>
      </w:r>
      <w:r>
        <w:rPr>
          <w:rFonts w:cs="Arial"/>
        </w:rPr>
        <w:t xml:space="preserve"> it could also be escalated </w:t>
      </w:r>
      <w:r w:rsidR="009C4BE8">
        <w:rPr>
          <w:rFonts w:cs="Arial"/>
        </w:rPr>
        <w:t xml:space="preserve">through </w:t>
      </w:r>
      <w:r w:rsidR="009C4BE8" w:rsidRPr="0049224F">
        <w:rPr>
          <w:rFonts w:cs="Arial"/>
        </w:rPr>
        <w:t>relevant multilateral officials groups</w:t>
      </w:r>
      <w:r>
        <w:rPr>
          <w:rFonts w:cs="Arial"/>
        </w:rPr>
        <w:t>, and if necessary, the Ministerial Council and COAG</w:t>
      </w:r>
      <w:r w:rsidR="00A20B65">
        <w:rPr>
          <w:rFonts w:cs="Arial"/>
        </w:rPr>
        <w:t>.</w:t>
      </w:r>
    </w:p>
    <w:p w14:paraId="70C453CA" w14:textId="77777777" w:rsidR="008351D4" w:rsidRPr="008351D4" w:rsidRDefault="008351D4" w:rsidP="008351D4">
      <w:pPr>
        <w:pStyle w:val="ListParagraph"/>
        <w:rPr>
          <w:rFonts w:cs="Arial"/>
        </w:rPr>
      </w:pPr>
    </w:p>
    <w:p w14:paraId="36CF6F22" w14:textId="77777777" w:rsidR="008351D4" w:rsidRDefault="008351D4">
      <w:pPr>
        <w:rPr>
          <w:rFonts w:cs="Arial"/>
        </w:rPr>
      </w:pPr>
      <w:r>
        <w:rPr>
          <w:rFonts w:cs="Arial"/>
        </w:rPr>
        <w:br w:type="page"/>
      </w:r>
    </w:p>
    <w:p w14:paraId="4EE743D7" w14:textId="77777777" w:rsidR="008351D4" w:rsidRDefault="008351D4" w:rsidP="008351D4">
      <w:pPr>
        <w:spacing w:after="240" w:line="260" w:lineRule="exact"/>
        <w:jc w:val="both"/>
        <w:rPr>
          <w:rFonts w:ascii="Corbel" w:hAnsi="Corbel"/>
          <w:color w:val="000000"/>
          <w:sz w:val="23"/>
          <w:szCs w:val="23"/>
          <w:lang w:val="en-GB" w:eastAsia="en-AU"/>
        </w:rPr>
      </w:pPr>
      <w:r>
        <w:rPr>
          <w:rFonts w:ascii="Corbel" w:hAnsi="Corbel"/>
          <w:color w:val="000000"/>
          <w:sz w:val="23"/>
          <w:szCs w:val="23"/>
          <w:lang w:val="en-GB" w:eastAsia="en-AU"/>
        </w:rPr>
        <w:lastRenderedPageBreak/>
        <w:t xml:space="preserve">The </w:t>
      </w:r>
      <w:r>
        <w:rPr>
          <w:rFonts w:ascii="Corbel" w:hAnsi="Corbel"/>
          <w:color w:val="000000"/>
          <w:sz w:val="24"/>
          <w:szCs w:val="24"/>
          <w:lang w:eastAsia="en-AU"/>
        </w:rPr>
        <w:t>Parties</w:t>
      </w:r>
      <w:r>
        <w:rPr>
          <w:rFonts w:ascii="Corbel" w:hAnsi="Corbel"/>
          <w:color w:val="000000"/>
          <w:sz w:val="23"/>
          <w:szCs w:val="23"/>
          <w:lang w:val="en-GB" w:eastAsia="en-AU"/>
        </w:rPr>
        <w:t xml:space="preserve"> have confirmed their commitment to this agreement as follows:</w:t>
      </w:r>
    </w:p>
    <w:tbl>
      <w:tblPr>
        <w:tblW w:w="5000" w:type="pct"/>
        <w:jc w:val="center"/>
        <w:tblCellMar>
          <w:left w:w="0" w:type="dxa"/>
          <w:right w:w="0" w:type="dxa"/>
        </w:tblCellMar>
        <w:tblLook w:val="04A0" w:firstRow="1" w:lastRow="0" w:firstColumn="1" w:lastColumn="0" w:noHBand="0" w:noVBand="1"/>
      </w:tblPr>
      <w:tblGrid>
        <w:gridCol w:w="4480"/>
        <w:gridCol w:w="281"/>
        <w:gridCol w:w="4481"/>
      </w:tblGrid>
      <w:tr w:rsidR="008351D4" w14:paraId="5BA8D0CF" w14:textId="77777777" w:rsidTr="008351D4">
        <w:trPr>
          <w:cantSplit/>
          <w:jc w:val="center"/>
        </w:trPr>
        <w:tc>
          <w:tcPr>
            <w:tcW w:w="5000" w:type="pct"/>
            <w:gridSpan w:val="3"/>
            <w:tcMar>
              <w:top w:w="0" w:type="dxa"/>
              <w:left w:w="108" w:type="dxa"/>
              <w:bottom w:w="0" w:type="dxa"/>
              <w:right w:w="108" w:type="dxa"/>
            </w:tcMar>
          </w:tcPr>
          <w:p w14:paraId="19227CCE" w14:textId="77777777" w:rsidR="008351D4" w:rsidRDefault="008351D4">
            <w:pPr>
              <w:pStyle w:val="Signed"/>
              <w:spacing w:line="276" w:lineRule="auto"/>
              <w:rPr>
                <w:szCs w:val="22"/>
                <w:lang w:eastAsia="en-US"/>
              </w:rPr>
            </w:pPr>
            <w:r>
              <w:rPr>
                <w:rStyle w:val="SignedBold"/>
                <w:rFonts w:eastAsiaTheme="majorEastAsia"/>
                <w:lang w:eastAsia="en-US"/>
              </w:rPr>
              <w:t>Signed</w:t>
            </w:r>
            <w:r>
              <w:rPr>
                <w:lang w:eastAsia="en-US"/>
              </w:rPr>
              <w:t xml:space="preserve"> for and on behalf of the Commonwealth of Australia by</w:t>
            </w:r>
          </w:p>
          <w:p w14:paraId="5B1A9B50" w14:textId="77777777" w:rsidR="008351D4" w:rsidRDefault="008351D4">
            <w:pPr>
              <w:pStyle w:val="Signed"/>
              <w:spacing w:line="276" w:lineRule="auto"/>
              <w:rPr>
                <w:lang w:eastAsia="en-US"/>
              </w:rPr>
            </w:pPr>
          </w:p>
          <w:p w14:paraId="26C539E9" w14:textId="77777777" w:rsidR="008351D4" w:rsidRDefault="008351D4">
            <w:pPr>
              <w:pStyle w:val="LineForSignature"/>
              <w:rPr>
                <w:lang w:eastAsia="en-US"/>
              </w:rPr>
            </w:pPr>
            <w:r>
              <w:rPr>
                <w:lang w:eastAsia="en-US"/>
              </w:rPr>
              <w:t xml:space="preserve">______________________________ </w:t>
            </w:r>
          </w:p>
          <w:p w14:paraId="774B5E0F" w14:textId="77777777" w:rsidR="008351D4" w:rsidRDefault="008351D4">
            <w:pPr>
              <w:pStyle w:val="SingleParagraph"/>
              <w:rPr>
                <w:rStyle w:val="Bold"/>
                <w:rFonts w:eastAsiaTheme="majorEastAsia"/>
              </w:rPr>
            </w:pPr>
            <w:r>
              <w:rPr>
                <w:rStyle w:val="Bold"/>
                <w:rFonts w:eastAsiaTheme="majorEastAsia"/>
                <w:lang w:eastAsia="en-US"/>
              </w:rPr>
              <w:t>The Honourable Scott Morrison MP</w:t>
            </w:r>
          </w:p>
          <w:p w14:paraId="21644B0E" w14:textId="77777777" w:rsidR="008351D4" w:rsidRDefault="008351D4">
            <w:pPr>
              <w:pStyle w:val="Position"/>
              <w:rPr>
                <w:rFonts w:eastAsiaTheme="majorEastAsia"/>
                <w:bCs w:val="0"/>
                <w:lang w:val="en-GB"/>
              </w:rPr>
            </w:pPr>
            <w:r>
              <w:rPr>
                <w:lang w:val="en-GB" w:eastAsia="en-US"/>
              </w:rPr>
              <w:t xml:space="preserve">Prime Minister </w:t>
            </w:r>
          </w:p>
          <w:p w14:paraId="1FA01741" w14:textId="77777777" w:rsidR="008351D4" w:rsidRDefault="008351D4">
            <w:pPr>
              <w:pStyle w:val="SingleParagraph"/>
              <w:spacing w:after="240"/>
              <w:ind w:left="1134" w:hanging="567"/>
              <w:jc w:val="left"/>
              <w:rPr>
                <w:rFonts w:ascii="Book Antiqua" w:hAnsi="Book Antiqua"/>
                <w:lang w:val="en-GB" w:eastAsia="en-US"/>
              </w:rPr>
            </w:pPr>
            <w:r>
              <w:rPr>
                <w:lang w:val="en-GB" w:eastAsia="en-US"/>
              </w:rPr>
              <w:t>           2019</w:t>
            </w:r>
          </w:p>
        </w:tc>
      </w:tr>
      <w:tr w:rsidR="008351D4" w14:paraId="37352EB9" w14:textId="77777777" w:rsidTr="008351D4">
        <w:trPr>
          <w:cantSplit/>
          <w:jc w:val="center"/>
        </w:trPr>
        <w:tc>
          <w:tcPr>
            <w:tcW w:w="2424" w:type="pct"/>
            <w:tcMar>
              <w:top w:w="0" w:type="dxa"/>
              <w:left w:w="108" w:type="dxa"/>
              <w:bottom w:w="0" w:type="dxa"/>
              <w:right w:w="108" w:type="dxa"/>
            </w:tcMar>
          </w:tcPr>
          <w:p w14:paraId="765F77E0" w14:textId="77777777" w:rsidR="008351D4" w:rsidRDefault="008351D4">
            <w:pPr>
              <w:pStyle w:val="SingleParagraph"/>
              <w:rPr>
                <w:rFonts w:ascii="Book Antiqua" w:hAnsi="Book Antiqua"/>
                <w:lang w:val="en-GB" w:eastAsia="en-US"/>
              </w:rPr>
            </w:pPr>
          </w:p>
        </w:tc>
        <w:tc>
          <w:tcPr>
            <w:tcW w:w="152" w:type="pct"/>
          </w:tcPr>
          <w:p w14:paraId="4786D50B" w14:textId="77777777" w:rsidR="008351D4" w:rsidRDefault="008351D4">
            <w:pPr>
              <w:pStyle w:val="SingleParagraph"/>
              <w:rPr>
                <w:rFonts w:ascii="Book Antiqua" w:hAnsi="Book Antiqua"/>
                <w:lang w:val="en-GB" w:eastAsia="en-US"/>
              </w:rPr>
            </w:pPr>
          </w:p>
        </w:tc>
        <w:tc>
          <w:tcPr>
            <w:tcW w:w="2424" w:type="pct"/>
            <w:tcMar>
              <w:top w:w="0" w:type="dxa"/>
              <w:left w:w="108" w:type="dxa"/>
              <w:bottom w:w="0" w:type="dxa"/>
              <w:right w:w="108" w:type="dxa"/>
            </w:tcMar>
          </w:tcPr>
          <w:p w14:paraId="1AA7ECD4" w14:textId="77777777" w:rsidR="008351D4" w:rsidRDefault="008351D4">
            <w:pPr>
              <w:pStyle w:val="SingleParagraph"/>
              <w:rPr>
                <w:rFonts w:ascii="Book Antiqua" w:hAnsi="Book Antiqua"/>
                <w:lang w:val="en-GB" w:eastAsia="en-US"/>
              </w:rPr>
            </w:pPr>
          </w:p>
        </w:tc>
      </w:tr>
      <w:tr w:rsidR="008351D4" w14:paraId="2915AAF1" w14:textId="77777777" w:rsidTr="008351D4">
        <w:trPr>
          <w:cantSplit/>
          <w:jc w:val="center"/>
        </w:trPr>
        <w:tc>
          <w:tcPr>
            <w:tcW w:w="5000" w:type="pct"/>
            <w:gridSpan w:val="3"/>
            <w:tcMar>
              <w:top w:w="0" w:type="dxa"/>
              <w:left w:w="108" w:type="dxa"/>
              <w:bottom w:w="0" w:type="dxa"/>
              <w:right w:w="108" w:type="dxa"/>
            </w:tcMar>
          </w:tcPr>
          <w:p w14:paraId="0E4E4168" w14:textId="77777777" w:rsidR="008351D4" w:rsidRDefault="008351D4">
            <w:pPr>
              <w:pStyle w:val="Signed"/>
              <w:spacing w:line="276" w:lineRule="auto"/>
              <w:jc w:val="left"/>
              <w:rPr>
                <w:lang w:eastAsia="en-US"/>
              </w:rPr>
            </w:pPr>
            <w:r>
              <w:rPr>
                <w:rStyle w:val="SignedBold"/>
                <w:rFonts w:eastAsiaTheme="majorEastAsia"/>
                <w:lang w:eastAsia="en-US"/>
              </w:rPr>
              <w:t>Signed</w:t>
            </w:r>
            <w:r>
              <w:rPr>
                <w:lang w:eastAsia="en-US"/>
              </w:rPr>
              <w:t xml:space="preserve"> for and on behalf of the </w:t>
            </w:r>
            <w:r w:rsidR="00784BAD">
              <w:rPr>
                <w:lang w:eastAsia="en-US"/>
              </w:rPr>
              <w:t>Northern</w:t>
            </w:r>
            <w:r>
              <w:rPr>
                <w:lang w:eastAsia="en-US"/>
              </w:rPr>
              <w:t xml:space="preserve"> Territory by</w:t>
            </w:r>
          </w:p>
          <w:p w14:paraId="6B2FF038" w14:textId="77777777" w:rsidR="008351D4" w:rsidRDefault="008351D4">
            <w:pPr>
              <w:pStyle w:val="Signed"/>
              <w:spacing w:line="276" w:lineRule="auto"/>
              <w:jc w:val="left"/>
              <w:rPr>
                <w:lang w:eastAsia="en-US"/>
              </w:rPr>
            </w:pPr>
          </w:p>
          <w:p w14:paraId="291F9273" w14:textId="77777777" w:rsidR="008351D4" w:rsidRDefault="008351D4">
            <w:pPr>
              <w:pStyle w:val="LineForSignature"/>
              <w:jc w:val="left"/>
              <w:rPr>
                <w:lang w:eastAsia="en-US"/>
              </w:rPr>
            </w:pPr>
            <w:r>
              <w:rPr>
                <w:lang w:eastAsia="en-US"/>
              </w:rPr>
              <w:t xml:space="preserve">______________________________ </w:t>
            </w:r>
          </w:p>
          <w:p w14:paraId="3B42143A" w14:textId="77777777" w:rsidR="008351D4" w:rsidRDefault="008351D4">
            <w:pPr>
              <w:pStyle w:val="SingleParagraph"/>
              <w:jc w:val="left"/>
              <w:rPr>
                <w:rStyle w:val="Bold"/>
                <w:rFonts w:ascii="Book Antiqua" w:eastAsiaTheme="majorEastAsia" w:hAnsi="Book Antiqua"/>
                <w:color w:val="C0C0C0"/>
              </w:rPr>
            </w:pPr>
            <w:r>
              <w:rPr>
                <w:rStyle w:val="Bold"/>
                <w:rFonts w:eastAsiaTheme="majorEastAsia"/>
                <w:lang w:eastAsia="en-US"/>
              </w:rPr>
              <w:t>The Honourable Michael Gunner MLA</w:t>
            </w:r>
          </w:p>
          <w:p w14:paraId="710ED5BA" w14:textId="77777777" w:rsidR="008351D4" w:rsidRDefault="008351D4">
            <w:pPr>
              <w:pStyle w:val="Position"/>
              <w:jc w:val="left"/>
              <w:rPr>
                <w:rFonts w:eastAsiaTheme="majorEastAsia"/>
                <w:bCs w:val="0"/>
              </w:rPr>
            </w:pPr>
            <w:r>
              <w:rPr>
                <w:lang w:val="en-GB" w:eastAsia="en-US"/>
              </w:rPr>
              <w:t>Chief Minister of the Northern Territory</w:t>
            </w:r>
          </w:p>
          <w:p w14:paraId="612A268C" w14:textId="77777777" w:rsidR="008351D4" w:rsidRDefault="008351D4">
            <w:pPr>
              <w:pStyle w:val="SingleParagraph"/>
              <w:spacing w:after="240"/>
              <w:ind w:left="1134" w:hanging="567"/>
              <w:jc w:val="left"/>
              <w:rPr>
                <w:lang w:val="en-GB" w:eastAsia="en-US"/>
              </w:rPr>
            </w:pPr>
            <w:r>
              <w:rPr>
                <w:lang w:val="en-GB" w:eastAsia="en-US"/>
              </w:rPr>
              <w:t>           2019</w:t>
            </w:r>
          </w:p>
        </w:tc>
      </w:tr>
    </w:tbl>
    <w:p w14:paraId="3F4BB079" w14:textId="77777777" w:rsidR="00213960" w:rsidRDefault="00213960" w:rsidP="00213960">
      <w:pPr>
        <w:rPr>
          <w:rFonts w:cs="Arial"/>
          <w:b/>
          <w:sz w:val="24"/>
          <w:szCs w:val="24"/>
        </w:rPr>
      </w:pPr>
    </w:p>
    <w:p w14:paraId="55BDF264" w14:textId="77777777" w:rsidR="00BD41E6" w:rsidRDefault="00BD41E6" w:rsidP="00CA3465">
      <w:pPr>
        <w:pStyle w:val="Title"/>
        <w:pBdr>
          <w:bottom w:val="single" w:sz="8" w:space="4" w:color="4F81BD" w:themeColor="accent1"/>
        </w:pBdr>
        <w:spacing w:after="300" w:line="276" w:lineRule="auto"/>
        <w:rPr>
          <w:rFonts w:cs="Arial"/>
          <w:color w:val="17365D" w:themeColor="text2" w:themeShade="BF"/>
          <w:kern w:val="28"/>
          <w:sz w:val="36"/>
          <w:lang w:val="en-US"/>
        </w:rPr>
        <w:sectPr w:rsidR="00BD41E6" w:rsidSect="00F42817">
          <w:headerReference w:type="default" r:id="rId11"/>
          <w:footerReference w:type="default" r:id="rId12"/>
          <w:pgSz w:w="11906" w:h="16838"/>
          <w:pgMar w:top="1440" w:right="1440" w:bottom="1440" w:left="1440" w:header="708" w:footer="708" w:gutter="0"/>
          <w:cols w:space="708"/>
          <w:docGrid w:linePitch="360"/>
        </w:sectPr>
      </w:pPr>
    </w:p>
    <w:p w14:paraId="7308B766" w14:textId="77777777" w:rsidR="00674FC5" w:rsidRPr="00C76630" w:rsidRDefault="0016441B"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lastRenderedPageBreak/>
        <w:t>S</w:t>
      </w:r>
      <w:r w:rsidR="00CA7D12" w:rsidRPr="00C76630">
        <w:rPr>
          <w:rFonts w:cs="Arial"/>
          <w:color w:val="17365D" w:themeColor="text2" w:themeShade="BF"/>
          <w:kern w:val="28"/>
          <w:sz w:val="36"/>
          <w:lang w:val="en-US"/>
        </w:rPr>
        <w:t>chedule A</w:t>
      </w:r>
      <w:r w:rsidR="001D3A77" w:rsidRPr="00C76630">
        <w:rPr>
          <w:rFonts w:cs="Arial"/>
          <w:color w:val="17365D" w:themeColor="text2" w:themeShade="BF"/>
          <w:kern w:val="28"/>
          <w:sz w:val="36"/>
          <w:lang w:val="en-US"/>
        </w:rPr>
        <w:t>.</w:t>
      </w:r>
      <w:r w:rsidR="00CA7D12" w:rsidRPr="00C76630">
        <w:rPr>
          <w:rFonts w:cs="Arial"/>
          <w:color w:val="17365D" w:themeColor="text2" w:themeShade="BF"/>
          <w:kern w:val="28"/>
          <w:sz w:val="36"/>
          <w:lang w:val="en-US"/>
        </w:rPr>
        <w:t xml:space="preserve"> Financial Contributions</w:t>
      </w:r>
      <w:r w:rsidR="00027DD6" w:rsidRPr="00C76630">
        <w:rPr>
          <w:rFonts w:cs="Arial"/>
          <w:color w:val="17365D" w:themeColor="text2" w:themeShade="BF"/>
          <w:kern w:val="28"/>
          <w:sz w:val="36"/>
          <w:lang w:val="en-US"/>
        </w:rPr>
        <w:t xml:space="preserve"> </w:t>
      </w:r>
    </w:p>
    <w:p w14:paraId="3070B26D" w14:textId="77777777" w:rsidR="00674FC5" w:rsidRPr="000C317C" w:rsidRDefault="00814CC8" w:rsidP="00CA3465">
      <w:pPr>
        <w:pStyle w:val="Heading1"/>
        <w:rPr>
          <w:rStyle w:val="BookTitle"/>
          <w:rFonts w:cs="Arial"/>
          <w:i w:val="0"/>
          <w:smallCaps w:val="0"/>
          <w:spacing w:val="0"/>
        </w:rPr>
      </w:pPr>
      <w:r>
        <w:rPr>
          <w:rStyle w:val="BookTitle"/>
          <w:rFonts w:cs="Arial"/>
          <w:i w:val="0"/>
          <w:smallCaps w:val="0"/>
          <w:spacing w:val="0"/>
        </w:rPr>
        <w:t>Northern Territory</w:t>
      </w:r>
      <w:r w:rsidR="00674FC5" w:rsidRPr="000C317C">
        <w:rPr>
          <w:rStyle w:val="BookTitle"/>
          <w:rFonts w:cs="Arial"/>
          <w:i w:val="0"/>
          <w:smallCaps w:val="0"/>
          <w:spacing w:val="0"/>
        </w:rPr>
        <w:t xml:space="preserve"> </w:t>
      </w:r>
      <w:r w:rsidR="002F553D" w:rsidRPr="000C317C">
        <w:rPr>
          <w:rStyle w:val="BookTitle"/>
          <w:rFonts w:cs="Arial"/>
          <w:i w:val="0"/>
          <w:smallCaps w:val="0"/>
          <w:spacing w:val="0"/>
        </w:rPr>
        <w:t xml:space="preserve">financial </w:t>
      </w:r>
      <w:r w:rsidR="00674FC5" w:rsidRPr="000C317C">
        <w:rPr>
          <w:rStyle w:val="BookTitle"/>
          <w:rFonts w:cs="Arial"/>
          <w:i w:val="0"/>
          <w:smallCaps w:val="0"/>
          <w:spacing w:val="0"/>
        </w:rPr>
        <w:t xml:space="preserve">contributions </w:t>
      </w:r>
    </w:p>
    <w:p w14:paraId="6E79C880" w14:textId="77777777" w:rsidR="00EA695B" w:rsidRPr="00F02CD9" w:rsidRDefault="00163B63" w:rsidP="00CA3465">
      <w:pPr>
        <w:pStyle w:val="ListParagraph"/>
        <w:numPr>
          <w:ilvl w:val="0"/>
          <w:numId w:val="23"/>
        </w:numPr>
        <w:spacing w:after="120"/>
        <w:rPr>
          <w:rStyle w:val="BookTitle"/>
          <w:rFonts w:eastAsiaTheme="minorEastAsia" w:cs="Arial"/>
          <w:i w:val="0"/>
          <w:smallCaps w:val="0"/>
          <w:spacing w:val="0"/>
          <w:lang w:eastAsia="en-AU"/>
        </w:rPr>
      </w:pPr>
      <w:r w:rsidRPr="00716679">
        <w:rPr>
          <w:rStyle w:val="BookTitle"/>
          <w:rFonts w:cs="Arial"/>
          <w:i w:val="0"/>
          <w:smallCaps w:val="0"/>
          <w:spacing w:val="0"/>
        </w:rPr>
        <w:t xml:space="preserve">The </w:t>
      </w:r>
      <w:r w:rsidR="00814CC8" w:rsidRPr="00716679">
        <w:rPr>
          <w:rStyle w:val="BookTitle"/>
          <w:rFonts w:cs="Arial"/>
          <w:i w:val="0"/>
          <w:smallCaps w:val="0"/>
          <w:spacing w:val="0"/>
        </w:rPr>
        <w:t>Northern Territory</w:t>
      </w:r>
      <w:r w:rsidR="006E398D" w:rsidRPr="00716679">
        <w:rPr>
          <w:rStyle w:val="BookTitle"/>
          <w:rFonts w:cs="Arial"/>
          <w:i w:val="0"/>
          <w:smallCaps w:val="0"/>
          <w:spacing w:val="0"/>
        </w:rPr>
        <w:t xml:space="preserve"> will contribute</w:t>
      </w:r>
      <w:r w:rsidR="00EA695B" w:rsidRPr="00716679">
        <w:rPr>
          <w:rStyle w:val="BookTitle"/>
          <w:rFonts w:cs="Arial"/>
          <w:i w:val="0"/>
          <w:smallCaps w:val="0"/>
          <w:spacing w:val="0"/>
        </w:rPr>
        <w:t xml:space="preserve"> </w:t>
      </w:r>
      <w:r w:rsidR="00EA695B" w:rsidRPr="00F02CD9">
        <w:rPr>
          <w:rStyle w:val="BookTitle"/>
          <w:rFonts w:cs="Arial"/>
          <w:i w:val="0"/>
          <w:smallCaps w:val="0"/>
          <w:spacing w:val="0"/>
        </w:rPr>
        <w:t>$</w:t>
      </w:r>
      <w:r w:rsidR="00F02CD9" w:rsidRPr="00F02CD9">
        <w:rPr>
          <w:rStyle w:val="BookTitle"/>
          <w:rFonts w:cs="Arial"/>
          <w:i w:val="0"/>
          <w:smallCaps w:val="0"/>
          <w:spacing w:val="0"/>
        </w:rPr>
        <w:t xml:space="preserve">103.6 </w:t>
      </w:r>
      <w:r w:rsidR="00EA695B" w:rsidRPr="00716679">
        <w:rPr>
          <w:rStyle w:val="BookTitle"/>
          <w:rFonts w:cs="Arial"/>
          <w:i w:val="0"/>
          <w:smallCaps w:val="0"/>
          <w:spacing w:val="0"/>
        </w:rPr>
        <w:t xml:space="preserve">million in </w:t>
      </w:r>
      <w:r w:rsidRPr="00716679">
        <w:rPr>
          <w:rStyle w:val="BookTitle"/>
          <w:rFonts w:cs="Arial"/>
          <w:i w:val="0"/>
          <w:smallCaps w:val="0"/>
          <w:spacing w:val="0"/>
        </w:rPr>
        <w:t>2019-20.</w:t>
      </w:r>
    </w:p>
    <w:p w14:paraId="510DCC96" w14:textId="77777777" w:rsidR="00990B90" w:rsidRPr="00716679" w:rsidRDefault="00990B90" w:rsidP="00CA3465">
      <w:pPr>
        <w:pStyle w:val="ListParagraph"/>
        <w:spacing w:after="120"/>
        <w:ind w:left="360"/>
        <w:rPr>
          <w:rStyle w:val="BookTitle"/>
          <w:rFonts w:eastAsiaTheme="minorEastAsia" w:cs="Arial"/>
          <w:i w:val="0"/>
          <w:smallCaps w:val="0"/>
          <w:spacing w:val="0"/>
          <w:lang w:eastAsia="en-AU"/>
        </w:rPr>
      </w:pPr>
    </w:p>
    <w:p w14:paraId="196E7A86" w14:textId="77777777" w:rsidR="00EA695B" w:rsidRPr="00716679" w:rsidRDefault="00EA695B" w:rsidP="00CA3465">
      <w:pPr>
        <w:pStyle w:val="ListParagraph"/>
        <w:numPr>
          <w:ilvl w:val="0"/>
          <w:numId w:val="23"/>
        </w:numPr>
        <w:spacing w:after="120"/>
        <w:rPr>
          <w:rStyle w:val="BookTitle"/>
          <w:rFonts w:eastAsiaTheme="minorEastAsia" w:cs="Arial"/>
          <w:i w:val="0"/>
          <w:smallCaps w:val="0"/>
          <w:spacing w:val="0"/>
          <w:lang w:eastAsia="en-AU"/>
        </w:rPr>
      </w:pPr>
      <w:r w:rsidRPr="00716679">
        <w:rPr>
          <w:rStyle w:val="BookTitle"/>
          <w:rFonts w:eastAsiaTheme="minorEastAsia" w:cs="Arial"/>
          <w:i w:val="0"/>
          <w:smallCaps w:val="0"/>
          <w:spacing w:val="0"/>
          <w:lang w:eastAsia="en-AU"/>
        </w:rPr>
        <w:t xml:space="preserve">The </w:t>
      </w:r>
      <w:r w:rsidRPr="00F02CD9">
        <w:rPr>
          <w:rStyle w:val="BookTitle"/>
          <w:rFonts w:eastAsiaTheme="minorEastAsia" w:cs="Arial"/>
          <w:i w:val="0"/>
          <w:smallCaps w:val="0"/>
          <w:spacing w:val="0"/>
          <w:lang w:eastAsia="en-AU"/>
        </w:rPr>
        <w:t>$</w:t>
      </w:r>
      <w:r w:rsidR="00F02CD9" w:rsidRPr="00F02CD9">
        <w:rPr>
          <w:rStyle w:val="BookTitle"/>
          <w:rFonts w:cs="Arial"/>
          <w:i w:val="0"/>
          <w:smallCaps w:val="0"/>
          <w:spacing w:val="0"/>
        </w:rPr>
        <w:t>103.6</w:t>
      </w:r>
      <w:r w:rsidR="00F02CD9" w:rsidRPr="00F02CD9">
        <w:rPr>
          <w:rStyle w:val="BookTitle"/>
          <w:rFonts w:eastAsiaTheme="minorEastAsia" w:cs="Arial"/>
          <w:i w:val="0"/>
          <w:smallCaps w:val="0"/>
          <w:spacing w:val="0"/>
          <w:lang w:eastAsia="en-AU"/>
        </w:rPr>
        <w:t xml:space="preserve"> </w:t>
      </w:r>
      <w:r w:rsidRPr="00716679">
        <w:rPr>
          <w:rStyle w:val="BookTitle"/>
          <w:rFonts w:eastAsiaTheme="minorEastAsia" w:cs="Arial"/>
          <w:i w:val="0"/>
          <w:smallCaps w:val="0"/>
          <w:spacing w:val="0"/>
          <w:lang w:eastAsia="en-AU"/>
        </w:rPr>
        <w:t xml:space="preserve">million includes </w:t>
      </w:r>
      <w:r w:rsidR="00B33A73" w:rsidRPr="00716679">
        <w:rPr>
          <w:rStyle w:val="BookTitle"/>
          <w:rFonts w:cs="Arial"/>
          <w:i w:val="0"/>
          <w:smallCaps w:val="0"/>
          <w:spacing w:val="0"/>
        </w:rPr>
        <w:t>a $</w:t>
      </w:r>
      <w:r w:rsidR="00F02CD9">
        <w:rPr>
          <w:rStyle w:val="BookTitle"/>
          <w:rFonts w:cs="Arial"/>
          <w:i w:val="0"/>
          <w:smallCaps w:val="0"/>
          <w:spacing w:val="0"/>
        </w:rPr>
        <w:t xml:space="preserve">3.8 </w:t>
      </w:r>
      <w:r w:rsidRPr="00716679">
        <w:rPr>
          <w:rStyle w:val="BookTitle"/>
          <w:rFonts w:cs="Arial"/>
          <w:i w:val="0"/>
          <w:smallCaps w:val="0"/>
          <w:spacing w:val="0"/>
        </w:rPr>
        <w:t>million</w:t>
      </w:r>
      <w:r w:rsidR="00B33A73" w:rsidRPr="00716679">
        <w:rPr>
          <w:rStyle w:val="BookTitle"/>
          <w:rFonts w:cs="Arial"/>
          <w:i w:val="0"/>
          <w:smallCaps w:val="0"/>
          <w:spacing w:val="0"/>
        </w:rPr>
        <w:t xml:space="preserve"> Budget Neutral Adjustment as a result of changes to Commonwealth and State roles and responsibilities under Schedule F of the 2011 National Health Reform Agreement. The Budget Neutral Adjustment will be</w:t>
      </w:r>
      <w:r w:rsidRPr="00716679">
        <w:rPr>
          <w:rStyle w:val="BookTitle"/>
          <w:rFonts w:cs="Arial"/>
          <w:i w:val="0"/>
          <w:smallCaps w:val="0"/>
          <w:spacing w:val="0"/>
        </w:rPr>
        <w:t xml:space="preserve"> escalated </w:t>
      </w:r>
      <w:r w:rsidR="00B33A73" w:rsidRPr="00716679">
        <w:rPr>
          <w:rStyle w:val="BookTitle"/>
          <w:rFonts w:cs="Arial"/>
          <w:i w:val="0"/>
          <w:smallCaps w:val="0"/>
          <w:spacing w:val="0"/>
        </w:rPr>
        <w:t>at</w:t>
      </w:r>
      <w:r w:rsidR="00941579" w:rsidRPr="00716679">
        <w:rPr>
          <w:rStyle w:val="BookTitle"/>
          <w:rFonts w:cs="Arial"/>
          <w:i w:val="0"/>
          <w:smallCaps w:val="0"/>
          <w:spacing w:val="0"/>
        </w:rPr>
        <w:t xml:space="preserve"> </w:t>
      </w:r>
      <w:r w:rsidR="005F7C4E" w:rsidRPr="00716679">
        <w:rPr>
          <w:rStyle w:val="BookTitle"/>
          <w:rFonts w:cs="Arial"/>
          <w:i w:val="0"/>
          <w:smallCaps w:val="0"/>
          <w:spacing w:val="0"/>
        </w:rPr>
        <w:t xml:space="preserve">3.5 </w:t>
      </w:r>
      <w:r w:rsidRPr="00716679">
        <w:rPr>
          <w:rStyle w:val="BookTitle"/>
          <w:rFonts w:cs="Arial"/>
          <w:i w:val="0"/>
          <w:smallCaps w:val="0"/>
          <w:spacing w:val="0"/>
        </w:rPr>
        <w:t>per cent per annum</w:t>
      </w:r>
      <w:r w:rsidR="00B33A73" w:rsidRPr="00716679">
        <w:rPr>
          <w:rStyle w:val="BookTitle"/>
          <w:rFonts w:cs="Arial"/>
          <w:i w:val="0"/>
          <w:smallCaps w:val="0"/>
          <w:spacing w:val="0"/>
        </w:rPr>
        <w:t>.  </w:t>
      </w:r>
    </w:p>
    <w:p w14:paraId="3E5F2CF6" w14:textId="77777777" w:rsidR="00990B90" w:rsidRPr="00716679" w:rsidRDefault="00990B90" w:rsidP="00CA3465">
      <w:pPr>
        <w:pStyle w:val="ListParagraph"/>
        <w:spacing w:after="120"/>
        <w:ind w:left="360"/>
        <w:rPr>
          <w:rStyle w:val="BookTitle"/>
          <w:rFonts w:eastAsiaTheme="minorEastAsia" w:cs="Arial"/>
          <w:i w:val="0"/>
          <w:smallCaps w:val="0"/>
          <w:spacing w:val="0"/>
          <w:lang w:eastAsia="en-AU"/>
        </w:rPr>
      </w:pPr>
    </w:p>
    <w:p w14:paraId="644CC1BE" w14:textId="77777777" w:rsidR="00D72122" w:rsidRPr="00716679" w:rsidRDefault="00EA695B" w:rsidP="00D72122">
      <w:pPr>
        <w:pStyle w:val="ListParagraph"/>
        <w:numPr>
          <w:ilvl w:val="0"/>
          <w:numId w:val="23"/>
        </w:numPr>
        <w:spacing w:after="120"/>
        <w:rPr>
          <w:rStyle w:val="BookTitle"/>
          <w:rFonts w:eastAsiaTheme="minorEastAsia" w:cs="Arial"/>
          <w:i w:val="0"/>
          <w:smallCaps w:val="0"/>
          <w:spacing w:val="0"/>
          <w:lang w:eastAsia="en-AU"/>
        </w:rPr>
      </w:pPr>
      <w:r w:rsidRPr="00716679">
        <w:rPr>
          <w:rStyle w:val="BookTitle"/>
          <w:rFonts w:cs="Arial"/>
          <w:i w:val="0"/>
          <w:smallCaps w:val="0"/>
          <w:spacing w:val="0"/>
        </w:rPr>
        <w:t>The remaining contribution o</w:t>
      </w:r>
      <w:r w:rsidRPr="00F02CD9">
        <w:rPr>
          <w:rStyle w:val="BookTitle"/>
          <w:rFonts w:cs="Arial"/>
          <w:i w:val="0"/>
          <w:smallCaps w:val="0"/>
          <w:spacing w:val="0"/>
        </w:rPr>
        <w:t>f $</w:t>
      </w:r>
      <w:r w:rsidR="00F02CD9">
        <w:rPr>
          <w:rStyle w:val="BookTitle"/>
          <w:rFonts w:cs="Arial"/>
          <w:i w:val="0"/>
          <w:smallCaps w:val="0"/>
          <w:spacing w:val="0"/>
        </w:rPr>
        <w:t>99.8</w:t>
      </w:r>
      <w:r w:rsidR="00ED1E6A" w:rsidRPr="00F02CD9">
        <w:rPr>
          <w:rStyle w:val="BookTitle"/>
          <w:rFonts w:cs="Arial"/>
          <w:i w:val="0"/>
          <w:smallCaps w:val="0"/>
          <w:spacing w:val="0"/>
        </w:rPr>
        <w:t xml:space="preserve"> </w:t>
      </w:r>
      <w:r w:rsidRPr="00F02CD9">
        <w:rPr>
          <w:rStyle w:val="BookTitle"/>
          <w:rFonts w:cs="Arial"/>
          <w:i w:val="0"/>
          <w:smallCaps w:val="0"/>
          <w:spacing w:val="0"/>
        </w:rPr>
        <w:t>million</w:t>
      </w:r>
      <w:r w:rsidRPr="00716679">
        <w:rPr>
          <w:rStyle w:val="BookTitle"/>
          <w:rFonts w:cs="Arial"/>
          <w:i w:val="0"/>
          <w:smallCaps w:val="0"/>
          <w:spacing w:val="0"/>
        </w:rPr>
        <w:t xml:space="preserve"> in </w:t>
      </w:r>
      <w:r w:rsidR="00ED1E6A" w:rsidRPr="00716679">
        <w:rPr>
          <w:rStyle w:val="BookTitle"/>
          <w:rFonts w:cs="Arial"/>
          <w:i w:val="0"/>
          <w:smallCaps w:val="0"/>
          <w:spacing w:val="0"/>
        </w:rPr>
        <w:t>2019-20</w:t>
      </w:r>
      <w:r w:rsidRPr="00716679">
        <w:rPr>
          <w:rStyle w:val="BookTitle"/>
          <w:rFonts w:cs="Arial"/>
          <w:i w:val="0"/>
          <w:smallCaps w:val="0"/>
          <w:spacing w:val="0"/>
        </w:rPr>
        <w:t xml:space="preserve"> will be escalated by </w:t>
      </w:r>
      <w:r w:rsidR="00424E57" w:rsidRPr="00716679">
        <w:rPr>
          <w:rStyle w:val="BookTitle"/>
          <w:rFonts w:cs="Arial"/>
          <w:i w:val="0"/>
          <w:smallCaps w:val="0"/>
          <w:spacing w:val="0"/>
        </w:rPr>
        <w:t>4</w:t>
      </w:r>
      <w:r w:rsidR="0011228D" w:rsidRPr="00716679">
        <w:rPr>
          <w:rStyle w:val="BookTitle"/>
          <w:rFonts w:cs="Arial"/>
          <w:i w:val="0"/>
          <w:smallCaps w:val="0"/>
          <w:spacing w:val="0"/>
        </w:rPr>
        <w:t>.0</w:t>
      </w:r>
      <w:r w:rsidR="00424E57" w:rsidRPr="00716679">
        <w:rPr>
          <w:rStyle w:val="BookTitle"/>
          <w:rFonts w:cs="Arial"/>
          <w:i w:val="0"/>
          <w:smallCaps w:val="0"/>
          <w:spacing w:val="0"/>
        </w:rPr>
        <w:t xml:space="preserve"> </w:t>
      </w:r>
      <w:r w:rsidRPr="00716679">
        <w:rPr>
          <w:rStyle w:val="BookTitle"/>
          <w:rFonts w:cs="Arial"/>
          <w:i w:val="0"/>
          <w:smallCaps w:val="0"/>
          <w:spacing w:val="0"/>
        </w:rPr>
        <w:t xml:space="preserve">per cent per annum to account for inflation and population changes. </w:t>
      </w:r>
    </w:p>
    <w:p w14:paraId="6FB170D5" w14:textId="77777777" w:rsidR="00D72122" w:rsidRPr="00716679" w:rsidRDefault="00D72122" w:rsidP="00D72122">
      <w:pPr>
        <w:pStyle w:val="ListParagraph"/>
        <w:numPr>
          <w:ilvl w:val="1"/>
          <w:numId w:val="23"/>
        </w:numPr>
        <w:spacing w:after="120"/>
        <w:rPr>
          <w:rStyle w:val="BookTitle"/>
          <w:rFonts w:eastAsiaTheme="minorEastAsia" w:cs="Arial"/>
          <w:i w:val="0"/>
          <w:smallCaps w:val="0"/>
          <w:spacing w:val="0"/>
          <w:lang w:eastAsia="en-AU"/>
        </w:rPr>
      </w:pPr>
      <w:r w:rsidRPr="00716679">
        <w:rPr>
          <w:rStyle w:val="BookTitle"/>
          <w:rFonts w:eastAsiaTheme="minorEastAsia" w:cs="Arial"/>
          <w:i w:val="0"/>
          <w:smallCaps w:val="0"/>
          <w:spacing w:val="0"/>
          <w:lang w:eastAsia="en-AU"/>
        </w:rPr>
        <w:t xml:space="preserve">The escalation rate may be reassessed by the Parties following each independent review of NDIS costs. </w:t>
      </w:r>
    </w:p>
    <w:p w14:paraId="0542A148" w14:textId="77777777" w:rsidR="00EA695B" w:rsidRPr="00716679" w:rsidRDefault="001D3A77" w:rsidP="00D72122">
      <w:pPr>
        <w:pStyle w:val="ListParagraph"/>
        <w:numPr>
          <w:ilvl w:val="1"/>
          <w:numId w:val="23"/>
        </w:numPr>
        <w:spacing w:after="120"/>
        <w:rPr>
          <w:rStyle w:val="BookTitle"/>
          <w:rFonts w:eastAsiaTheme="minorEastAsia" w:cs="Arial"/>
          <w:i w:val="0"/>
          <w:smallCaps w:val="0"/>
          <w:spacing w:val="0"/>
          <w:lang w:eastAsia="en-AU"/>
        </w:rPr>
      </w:pPr>
      <w:r w:rsidRPr="00716679">
        <w:rPr>
          <w:rStyle w:val="BookTitle"/>
          <w:rFonts w:cs="Arial"/>
          <w:i w:val="0"/>
          <w:smallCaps w:val="0"/>
          <w:spacing w:val="0"/>
        </w:rPr>
        <w:t>Table 1</w:t>
      </w:r>
      <w:r w:rsidR="00EA695B" w:rsidRPr="00716679">
        <w:rPr>
          <w:rStyle w:val="BookTitle"/>
          <w:rFonts w:cs="Arial"/>
          <w:i w:val="0"/>
          <w:smallCaps w:val="0"/>
          <w:spacing w:val="0"/>
        </w:rPr>
        <w:t xml:space="preserve"> outlines </w:t>
      </w:r>
      <w:r w:rsidR="00163B63" w:rsidRPr="00716679">
        <w:rPr>
          <w:rStyle w:val="BookTitle"/>
          <w:rFonts w:cs="Arial"/>
          <w:i w:val="0"/>
          <w:smallCaps w:val="0"/>
          <w:spacing w:val="0"/>
        </w:rPr>
        <w:t xml:space="preserve">the </w:t>
      </w:r>
      <w:r w:rsidR="00814CC8" w:rsidRPr="00716679">
        <w:rPr>
          <w:rStyle w:val="BookTitle"/>
          <w:rFonts w:cs="Arial"/>
          <w:i w:val="0"/>
          <w:smallCaps w:val="0"/>
          <w:spacing w:val="0"/>
        </w:rPr>
        <w:t>Northern Territory</w:t>
      </w:r>
      <w:r w:rsidR="00EA695B" w:rsidRPr="00716679">
        <w:rPr>
          <w:rStyle w:val="BookTitle"/>
          <w:rFonts w:cs="Arial"/>
          <w:i w:val="0"/>
          <w:smallCaps w:val="0"/>
          <w:spacing w:val="0"/>
        </w:rPr>
        <w:t xml:space="preserve">’s financial contribution each year from </w:t>
      </w:r>
      <w:r w:rsidR="00163B63" w:rsidRPr="00716679">
        <w:rPr>
          <w:rStyle w:val="BookTitle"/>
          <w:rFonts w:cs="Arial"/>
          <w:i w:val="0"/>
          <w:smallCaps w:val="0"/>
          <w:spacing w:val="0"/>
        </w:rPr>
        <w:t>2019-20</w:t>
      </w:r>
      <w:r w:rsidR="00EA695B" w:rsidRPr="00716679">
        <w:rPr>
          <w:rStyle w:val="BookTitle"/>
          <w:rFonts w:cs="Arial"/>
          <w:i w:val="0"/>
          <w:smallCaps w:val="0"/>
          <w:spacing w:val="0"/>
        </w:rPr>
        <w:t xml:space="preserve"> to 2022-23: </w:t>
      </w:r>
    </w:p>
    <w:p w14:paraId="6831EB0B" w14:textId="77777777" w:rsidR="00F473CC" w:rsidRDefault="00F473CC" w:rsidP="00CA3465">
      <w:pPr>
        <w:pStyle w:val="Caption"/>
        <w:keepNext/>
      </w:pPr>
    </w:p>
    <w:p w14:paraId="5E13056C" w14:textId="77777777" w:rsidR="00F473CC" w:rsidRPr="00387F9A" w:rsidRDefault="00F473CC" w:rsidP="00CA3465">
      <w:pPr>
        <w:pStyle w:val="Caption"/>
        <w:keepNext/>
        <w:rPr>
          <w:sz w:val="22"/>
        </w:rPr>
      </w:pPr>
      <w:r w:rsidRPr="00387F9A">
        <w:rPr>
          <w:sz w:val="22"/>
        </w:rPr>
        <w:t xml:space="preserve">Table </w:t>
      </w:r>
      <w:r w:rsidR="0050025E" w:rsidRPr="00387F9A">
        <w:rPr>
          <w:sz w:val="22"/>
        </w:rPr>
        <w:fldChar w:fldCharType="begin"/>
      </w:r>
      <w:r w:rsidR="0050025E" w:rsidRPr="00387F9A">
        <w:rPr>
          <w:sz w:val="22"/>
        </w:rPr>
        <w:instrText xml:space="preserve"> SEQ Table \* ARABIC </w:instrText>
      </w:r>
      <w:r w:rsidR="0050025E" w:rsidRPr="00387F9A">
        <w:rPr>
          <w:sz w:val="22"/>
        </w:rPr>
        <w:fldChar w:fldCharType="separate"/>
      </w:r>
      <w:r w:rsidR="006D1747">
        <w:rPr>
          <w:noProof/>
          <w:sz w:val="22"/>
        </w:rPr>
        <w:t>1</w:t>
      </w:r>
      <w:r w:rsidR="0050025E" w:rsidRPr="00387F9A">
        <w:rPr>
          <w:sz w:val="22"/>
        </w:rPr>
        <w:fldChar w:fldCharType="end"/>
      </w:r>
      <w:r w:rsidRPr="00387F9A">
        <w:rPr>
          <w:sz w:val="22"/>
        </w:rPr>
        <w:t xml:space="preserve">: </w:t>
      </w:r>
      <w:r w:rsidR="00163B63">
        <w:rPr>
          <w:sz w:val="22"/>
        </w:rPr>
        <w:t xml:space="preserve">the </w:t>
      </w:r>
      <w:r w:rsidR="00814CC8">
        <w:rPr>
          <w:sz w:val="22"/>
        </w:rPr>
        <w:t>Northern Territory</w:t>
      </w:r>
      <w:r w:rsidRPr="00387F9A">
        <w:rPr>
          <w:sz w:val="22"/>
        </w:rPr>
        <w:t xml:space="preserve"> CONTRIBUTIONS</w:t>
      </w:r>
      <w:r w:rsidR="00ED1E6A">
        <w:rPr>
          <w:sz w:val="22"/>
        </w:rPr>
        <w:t xml:space="preserve"> (Millions)</w:t>
      </w:r>
    </w:p>
    <w:tbl>
      <w:tblPr>
        <w:tblStyle w:val="TableGrid"/>
        <w:tblW w:w="4997" w:type="pct"/>
        <w:tblLook w:val="04A0" w:firstRow="1" w:lastRow="0" w:firstColumn="1" w:lastColumn="0" w:noHBand="0" w:noVBand="1"/>
      </w:tblPr>
      <w:tblGrid>
        <w:gridCol w:w="1556"/>
        <w:gridCol w:w="1919"/>
        <w:gridCol w:w="1921"/>
        <w:gridCol w:w="1919"/>
        <w:gridCol w:w="1921"/>
      </w:tblGrid>
      <w:tr w:rsidR="00163B63" w14:paraId="18A53AB1" w14:textId="77777777" w:rsidTr="00163B63">
        <w:tc>
          <w:tcPr>
            <w:tcW w:w="842" w:type="pct"/>
          </w:tcPr>
          <w:p w14:paraId="1AC3E6D0" w14:textId="77777777" w:rsidR="00163B63" w:rsidRDefault="00163B63" w:rsidP="00BE6020">
            <w:pPr>
              <w:spacing w:after="120" w:line="276" w:lineRule="auto"/>
              <w:rPr>
                <w:rStyle w:val="BookTitle"/>
                <w:rFonts w:eastAsiaTheme="minorEastAsia" w:cs="Arial"/>
                <w:i w:val="0"/>
                <w:smallCaps w:val="0"/>
                <w:spacing w:val="0"/>
                <w:lang w:eastAsia="en-AU"/>
              </w:rPr>
            </w:pPr>
          </w:p>
        </w:tc>
        <w:tc>
          <w:tcPr>
            <w:tcW w:w="1039" w:type="pct"/>
            <w:vAlign w:val="center"/>
          </w:tcPr>
          <w:p w14:paraId="687A8696" w14:textId="77777777" w:rsidR="00163B63" w:rsidRPr="00B33A73" w:rsidRDefault="00163B63" w:rsidP="00BE6020">
            <w:pPr>
              <w:jc w:val="center"/>
              <w:rPr>
                <w:rStyle w:val="BookTitle"/>
                <w:rFonts w:eastAsiaTheme="minorEastAsia" w:cs="Arial"/>
                <w:b/>
                <w:iCs/>
                <w:spacing w:val="0"/>
                <w:lang w:eastAsia="en-AU"/>
              </w:rPr>
            </w:pPr>
            <w:r>
              <w:rPr>
                <w:rStyle w:val="BookTitle"/>
                <w:rFonts w:eastAsiaTheme="minorEastAsia" w:cs="Arial"/>
                <w:b/>
                <w:i w:val="0"/>
                <w:smallCaps w:val="0"/>
                <w:spacing w:val="0"/>
                <w:lang w:eastAsia="en-AU"/>
              </w:rPr>
              <w:t>2019-20</w:t>
            </w:r>
          </w:p>
        </w:tc>
        <w:tc>
          <w:tcPr>
            <w:tcW w:w="1040" w:type="pct"/>
            <w:vAlign w:val="center"/>
          </w:tcPr>
          <w:p w14:paraId="3F8A1E34" w14:textId="77777777" w:rsidR="00163B63" w:rsidRPr="00B33A73" w:rsidRDefault="00163B63" w:rsidP="00BE6020">
            <w:pPr>
              <w:jc w:val="center"/>
              <w:rPr>
                <w:rStyle w:val="BookTitle"/>
                <w:rFonts w:eastAsiaTheme="minorEastAsia" w:cs="Arial"/>
                <w:b/>
                <w:iCs/>
                <w:spacing w:val="0"/>
                <w:lang w:eastAsia="en-AU"/>
              </w:rPr>
            </w:pPr>
            <w:r>
              <w:rPr>
                <w:rStyle w:val="BookTitle"/>
                <w:rFonts w:eastAsiaTheme="minorEastAsia" w:cs="Arial"/>
                <w:b/>
                <w:i w:val="0"/>
                <w:smallCaps w:val="0"/>
                <w:spacing w:val="0"/>
                <w:lang w:eastAsia="en-AU"/>
              </w:rPr>
              <w:t>2020-21</w:t>
            </w:r>
          </w:p>
        </w:tc>
        <w:tc>
          <w:tcPr>
            <w:tcW w:w="1039" w:type="pct"/>
            <w:vAlign w:val="center"/>
          </w:tcPr>
          <w:p w14:paraId="30B59871" w14:textId="77777777" w:rsidR="00163B63" w:rsidRPr="00B33A73" w:rsidRDefault="00163B63" w:rsidP="00163B63">
            <w:pPr>
              <w:jc w:val="center"/>
              <w:rPr>
                <w:rStyle w:val="BookTitle"/>
                <w:rFonts w:eastAsiaTheme="minorEastAsia" w:cs="Arial"/>
                <w:b/>
                <w:iCs/>
                <w:spacing w:val="0"/>
                <w:lang w:eastAsia="en-AU"/>
              </w:rPr>
            </w:pPr>
            <w:r>
              <w:rPr>
                <w:rStyle w:val="BookTitle"/>
                <w:rFonts w:eastAsiaTheme="minorEastAsia" w:cs="Arial"/>
                <w:b/>
                <w:i w:val="0"/>
                <w:smallCaps w:val="0"/>
                <w:spacing w:val="0"/>
                <w:lang w:eastAsia="en-AU"/>
              </w:rPr>
              <w:t>2021-22</w:t>
            </w:r>
          </w:p>
        </w:tc>
        <w:tc>
          <w:tcPr>
            <w:tcW w:w="1040" w:type="pct"/>
            <w:vAlign w:val="center"/>
          </w:tcPr>
          <w:p w14:paraId="41A601F0" w14:textId="77777777" w:rsidR="00163B63" w:rsidRPr="00B33A73" w:rsidRDefault="00163B63" w:rsidP="00BE6020">
            <w:pPr>
              <w:jc w:val="center"/>
              <w:rPr>
                <w:rStyle w:val="BookTitle"/>
                <w:rFonts w:eastAsiaTheme="minorEastAsia" w:cs="Arial"/>
                <w:b/>
                <w:iCs/>
                <w:spacing w:val="0"/>
                <w:lang w:eastAsia="en-AU"/>
              </w:rPr>
            </w:pPr>
            <w:r>
              <w:rPr>
                <w:rStyle w:val="BookTitle"/>
                <w:rFonts w:eastAsiaTheme="minorEastAsia" w:cs="Arial"/>
                <w:b/>
                <w:i w:val="0"/>
                <w:smallCaps w:val="0"/>
                <w:spacing w:val="0"/>
                <w:lang w:eastAsia="en-AU"/>
              </w:rPr>
              <w:t>2022-23</w:t>
            </w:r>
          </w:p>
        </w:tc>
      </w:tr>
      <w:tr w:rsidR="00163B63" w14:paraId="07B0110A" w14:textId="77777777" w:rsidTr="00163B63">
        <w:tc>
          <w:tcPr>
            <w:tcW w:w="842" w:type="pct"/>
          </w:tcPr>
          <w:p w14:paraId="15C95E5D" w14:textId="77777777" w:rsidR="00163B63" w:rsidRPr="00DA4F0C" w:rsidRDefault="00163B63" w:rsidP="00BE6020">
            <w:pPr>
              <w:spacing w:after="120" w:line="276" w:lineRule="auto"/>
              <w:rPr>
                <w:rStyle w:val="BookTitle"/>
                <w:rFonts w:eastAsiaTheme="minorEastAsia" w:cs="Arial"/>
                <w:b/>
                <w:i w:val="0"/>
                <w:smallCaps w:val="0"/>
                <w:spacing w:val="0"/>
                <w:lang w:eastAsia="en-AU"/>
              </w:rPr>
            </w:pPr>
            <w:r w:rsidRPr="00DA4F0C">
              <w:rPr>
                <w:rStyle w:val="BookTitle"/>
                <w:rFonts w:eastAsiaTheme="minorEastAsia" w:cs="Arial"/>
                <w:b/>
                <w:i w:val="0"/>
                <w:smallCaps w:val="0"/>
                <w:spacing w:val="0"/>
                <w:lang w:eastAsia="en-AU"/>
              </w:rPr>
              <w:t>Total</w:t>
            </w:r>
          </w:p>
        </w:tc>
        <w:tc>
          <w:tcPr>
            <w:tcW w:w="1039" w:type="pct"/>
          </w:tcPr>
          <w:p w14:paraId="6935C2E4" w14:textId="77777777" w:rsidR="00163B63" w:rsidRDefault="00716679" w:rsidP="00F02CD9">
            <w:pPr>
              <w:spacing w:after="120" w:line="276" w:lineRule="auto"/>
              <w:jc w:val="center"/>
              <w:rPr>
                <w:rStyle w:val="BookTitle"/>
                <w:rFonts w:eastAsiaTheme="minorEastAsia" w:cs="Arial"/>
                <w:i w:val="0"/>
                <w:smallCaps w:val="0"/>
                <w:spacing w:val="0"/>
                <w:lang w:eastAsia="en-AU"/>
              </w:rPr>
            </w:pPr>
            <w:r>
              <w:rPr>
                <w:rStyle w:val="BookTitle"/>
                <w:rFonts w:eastAsiaTheme="minorEastAsia" w:cs="Arial"/>
                <w:i w:val="0"/>
                <w:smallCaps w:val="0"/>
                <w:spacing w:val="0"/>
                <w:lang w:eastAsia="en-AU"/>
              </w:rPr>
              <w:t>$103.6</w:t>
            </w:r>
          </w:p>
        </w:tc>
        <w:tc>
          <w:tcPr>
            <w:tcW w:w="1040" w:type="pct"/>
          </w:tcPr>
          <w:p w14:paraId="4E828C01" w14:textId="77777777" w:rsidR="00163B63" w:rsidRDefault="00716679" w:rsidP="00F02CD9">
            <w:pPr>
              <w:spacing w:after="120" w:line="276" w:lineRule="auto"/>
              <w:jc w:val="center"/>
              <w:rPr>
                <w:rStyle w:val="BookTitle"/>
                <w:rFonts w:eastAsiaTheme="minorEastAsia" w:cs="Arial"/>
                <w:i w:val="0"/>
                <w:smallCaps w:val="0"/>
                <w:spacing w:val="0"/>
                <w:lang w:eastAsia="en-AU"/>
              </w:rPr>
            </w:pPr>
            <w:r>
              <w:rPr>
                <w:rStyle w:val="BookTitle"/>
                <w:rFonts w:eastAsiaTheme="minorEastAsia" w:cs="Arial"/>
                <w:i w:val="0"/>
                <w:smallCaps w:val="0"/>
                <w:spacing w:val="0"/>
                <w:lang w:eastAsia="en-AU"/>
              </w:rPr>
              <w:t>$107.7</w:t>
            </w:r>
          </w:p>
        </w:tc>
        <w:tc>
          <w:tcPr>
            <w:tcW w:w="1039" w:type="pct"/>
          </w:tcPr>
          <w:p w14:paraId="0141E0C7" w14:textId="77777777" w:rsidR="00163B63" w:rsidRDefault="00716679" w:rsidP="00F02CD9">
            <w:pPr>
              <w:spacing w:after="120" w:line="276" w:lineRule="auto"/>
              <w:jc w:val="center"/>
              <w:rPr>
                <w:rStyle w:val="BookTitle"/>
                <w:rFonts w:eastAsiaTheme="minorEastAsia" w:cs="Arial"/>
                <w:i w:val="0"/>
                <w:smallCaps w:val="0"/>
                <w:spacing w:val="0"/>
                <w:lang w:eastAsia="en-AU"/>
              </w:rPr>
            </w:pPr>
            <w:r>
              <w:rPr>
                <w:rStyle w:val="BookTitle"/>
                <w:rFonts w:eastAsiaTheme="minorEastAsia" w:cs="Arial"/>
                <w:i w:val="0"/>
                <w:smallCaps w:val="0"/>
                <w:spacing w:val="0"/>
                <w:lang w:eastAsia="en-AU"/>
              </w:rPr>
              <w:t>$112.0</w:t>
            </w:r>
          </w:p>
        </w:tc>
        <w:tc>
          <w:tcPr>
            <w:tcW w:w="1040" w:type="pct"/>
          </w:tcPr>
          <w:p w14:paraId="5758E0AC" w14:textId="77777777" w:rsidR="00163B63" w:rsidRDefault="00716679" w:rsidP="00F02CD9">
            <w:pPr>
              <w:spacing w:after="120" w:line="276" w:lineRule="auto"/>
              <w:jc w:val="center"/>
              <w:rPr>
                <w:rStyle w:val="BookTitle"/>
                <w:rFonts w:eastAsiaTheme="minorEastAsia" w:cs="Arial"/>
                <w:i w:val="0"/>
                <w:smallCaps w:val="0"/>
                <w:spacing w:val="0"/>
                <w:lang w:eastAsia="en-AU"/>
              </w:rPr>
            </w:pPr>
            <w:r>
              <w:rPr>
                <w:rStyle w:val="BookTitle"/>
                <w:rFonts w:eastAsiaTheme="minorEastAsia" w:cs="Arial"/>
                <w:i w:val="0"/>
                <w:smallCaps w:val="0"/>
                <w:spacing w:val="0"/>
                <w:lang w:eastAsia="en-AU"/>
              </w:rPr>
              <w:t>$116.5</w:t>
            </w:r>
          </w:p>
        </w:tc>
      </w:tr>
    </w:tbl>
    <w:p w14:paraId="088A5074" w14:textId="77777777" w:rsidR="00EA695B" w:rsidRPr="00EA695B" w:rsidRDefault="00EA695B" w:rsidP="00CA3465">
      <w:pPr>
        <w:spacing w:after="120"/>
        <w:rPr>
          <w:rStyle w:val="BookTitle"/>
          <w:rFonts w:eastAsiaTheme="minorEastAsia" w:cs="Arial"/>
          <w:i w:val="0"/>
          <w:smallCaps w:val="0"/>
          <w:spacing w:val="0"/>
          <w:lang w:eastAsia="en-AU"/>
        </w:rPr>
      </w:pPr>
    </w:p>
    <w:p w14:paraId="3D3D1EE0" w14:textId="77777777" w:rsidR="006E398D" w:rsidRPr="00EA695B" w:rsidRDefault="00163B63" w:rsidP="00CA3465">
      <w:pPr>
        <w:pStyle w:val="ListParagraph"/>
        <w:numPr>
          <w:ilvl w:val="0"/>
          <w:numId w:val="23"/>
        </w:numPr>
        <w:spacing w:after="120"/>
        <w:rPr>
          <w:rStyle w:val="BookTitle"/>
          <w:rFonts w:eastAsiaTheme="minorEastAsia" w:cs="Arial"/>
          <w:i w:val="0"/>
          <w:smallCaps w:val="0"/>
          <w:spacing w:val="0"/>
          <w:lang w:eastAsia="en-AU"/>
        </w:rPr>
      </w:pPr>
      <w:r>
        <w:rPr>
          <w:rStyle w:val="BookTitle"/>
          <w:rFonts w:cs="Arial"/>
          <w:i w:val="0"/>
          <w:smallCaps w:val="0"/>
          <w:spacing w:val="0"/>
        </w:rPr>
        <w:t xml:space="preserve">The </w:t>
      </w:r>
      <w:r w:rsidR="00814CC8">
        <w:rPr>
          <w:rStyle w:val="BookTitle"/>
          <w:rFonts w:cs="Arial"/>
          <w:i w:val="0"/>
          <w:smallCaps w:val="0"/>
          <w:spacing w:val="0"/>
        </w:rPr>
        <w:t>Northern Territory</w:t>
      </w:r>
      <w:r w:rsidR="006E398D" w:rsidRPr="00CC72B2">
        <w:rPr>
          <w:rStyle w:val="BookTitle"/>
          <w:rFonts w:cs="Arial"/>
          <w:i w:val="0"/>
          <w:smallCaps w:val="0"/>
          <w:spacing w:val="0"/>
        </w:rPr>
        <w:t>’s contribution will pay for participant supports</w:t>
      </w:r>
      <w:r w:rsidR="003336A0">
        <w:rPr>
          <w:rStyle w:val="BookTitle"/>
          <w:rFonts w:cs="Arial"/>
          <w:i w:val="0"/>
          <w:smallCaps w:val="0"/>
          <w:spacing w:val="0"/>
        </w:rPr>
        <w:t>, including</w:t>
      </w:r>
      <w:r w:rsidR="006E398D" w:rsidRPr="00CC72B2">
        <w:rPr>
          <w:rStyle w:val="BookTitle"/>
          <w:rFonts w:cs="Arial"/>
          <w:i w:val="0"/>
          <w:smallCaps w:val="0"/>
          <w:spacing w:val="0"/>
        </w:rPr>
        <w:t>:</w:t>
      </w:r>
    </w:p>
    <w:p w14:paraId="6CD63BB5" w14:textId="77777777" w:rsidR="00EA695B" w:rsidRDefault="00CA3465" w:rsidP="00CA3465">
      <w:pPr>
        <w:pStyle w:val="ListParagraph"/>
        <w:numPr>
          <w:ilvl w:val="1"/>
          <w:numId w:val="23"/>
        </w:numPr>
        <w:spacing w:after="120"/>
        <w:rPr>
          <w:rStyle w:val="BookTitle"/>
          <w:rFonts w:eastAsiaTheme="minorEastAsia" w:cs="Arial"/>
          <w:i w:val="0"/>
          <w:smallCaps w:val="0"/>
          <w:spacing w:val="0"/>
          <w:lang w:eastAsia="en-AU"/>
        </w:rPr>
      </w:pPr>
      <w:r>
        <w:rPr>
          <w:rStyle w:val="BookTitle"/>
          <w:rFonts w:eastAsiaTheme="minorEastAsia" w:cs="Arial"/>
          <w:i w:val="0"/>
          <w:smallCaps w:val="0"/>
          <w:spacing w:val="0"/>
          <w:lang w:eastAsia="en-AU"/>
        </w:rPr>
        <w:t>i</w:t>
      </w:r>
      <w:r w:rsidR="00EA695B">
        <w:rPr>
          <w:rStyle w:val="BookTitle"/>
          <w:rFonts w:eastAsiaTheme="minorEastAsia" w:cs="Arial"/>
          <w:i w:val="0"/>
          <w:smallCaps w:val="0"/>
          <w:spacing w:val="0"/>
          <w:lang w:eastAsia="en-AU"/>
        </w:rPr>
        <w:t>ndiv</w:t>
      </w:r>
      <w:r w:rsidR="00C221ED">
        <w:rPr>
          <w:rStyle w:val="BookTitle"/>
          <w:rFonts w:eastAsiaTheme="minorEastAsia" w:cs="Arial"/>
          <w:i w:val="0"/>
          <w:smallCaps w:val="0"/>
          <w:spacing w:val="0"/>
          <w:lang w:eastAsia="en-AU"/>
        </w:rPr>
        <w:t>idualised support packages for S</w:t>
      </w:r>
      <w:r w:rsidR="00EA695B">
        <w:rPr>
          <w:rStyle w:val="BookTitle"/>
          <w:rFonts w:eastAsiaTheme="minorEastAsia" w:cs="Arial"/>
          <w:i w:val="0"/>
          <w:smallCaps w:val="0"/>
          <w:spacing w:val="0"/>
          <w:lang w:eastAsia="en-AU"/>
        </w:rPr>
        <w:t>cheme participants; and</w:t>
      </w:r>
    </w:p>
    <w:p w14:paraId="71BD81C4" w14:textId="77777777" w:rsidR="00EA695B" w:rsidRPr="00EA695B" w:rsidRDefault="00A20B65" w:rsidP="00CA3465">
      <w:pPr>
        <w:pStyle w:val="ListParagraph"/>
        <w:numPr>
          <w:ilvl w:val="1"/>
          <w:numId w:val="23"/>
        </w:numPr>
        <w:spacing w:after="120"/>
        <w:rPr>
          <w:rStyle w:val="BookTitle"/>
          <w:rFonts w:eastAsiaTheme="minorEastAsia" w:cs="Arial"/>
          <w:i w:val="0"/>
          <w:smallCaps w:val="0"/>
          <w:spacing w:val="0"/>
          <w:lang w:eastAsia="en-AU"/>
        </w:rPr>
      </w:pPr>
      <w:r>
        <w:rPr>
          <w:rStyle w:val="BookTitle"/>
          <w:rFonts w:eastAsiaTheme="minorEastAsia" w:cs="Arial"/>
          <w:i w:val="0"/>
          <w:smallCaps w:val="0"/>
          <w:spacing w:val="0"/>
          <w:lang w:eastAsia="en-AU"/>
        </w:rPr>
        <w:t>I</w:t>
      </w:r>
      <w:r w:rsidRPr="00B5231B">
        <w:rPr>
          <w:rStyle w:val="BookTitle"/>
          <w:rFonts w:eastAsiaTheme="minorEastAsia" w:cs="Arial"/>
          <w:i w:val="0"/>
          <w:smallCaps w:val="0"/>
          <w:spacing w:val="0"/>
          <w:lang w:eastAsia="en-AU"/>
        </w:rPr>
        <w:t>nformation</w:t>
      </w:r>
      <w:r>
        <w:rPr>
          <w:rStyle w:val="BookTitle"/>
          <w:rFonts w:eastAsiaTheme="minorEastAsia" w:cs="Arial"/>
          <w:i w:val="0"/>
          <w:smallCaps w:val="0"/>
          <w:spacing w:val="0"/>
          <w:lang w:eastAsia="en-AU"/>
        </w:rPr>
        <w:t>,</w:t>
      </w:r>
      <w:r w:rsidRPr="00B5231B">
        <w:rPr>
          <w:rStyle w:val="BookTitle"/>
          <w:rFonts w:eastAsiaTheme="minorEastAsia" w:cs="Arial"/>
          <w:i w:val="0"/>
          <w:smallCaps w:val="0"/>
          <w:spacing w:val="0"/>
          <w:lang w:eastAsia="en-AU"/>
        </w:rPr>
        <w:t xml:space="preserve"> </w:t>
      </w:r>
      <w:r w:rsidR="00EA695B" w:rsidRPr="00B5231B">
        <w:rPr>
          <w:rStyle w:val="BookTitle"/>
          <w:rFonts w:eastAsiaTheme="minorEastAsia" w:cs="Arial"/>
          <w:i w:val="0"/>
          <w:smallCaps w:val="0"/>
          <w:spacing w:val="0"/>
          <w:lang w:eastAsia="en-AU"/>
        </w:rPr>
        <w:t>Linkages and Capacity Building</w:t>
      </w:r>
      <w:r w:rsidR="00E24201">
        <w:rPr>
          <w:rStyle w:val="BookTitle"/>
          <w:rFonts w:eastAsiaTheme="minorEastAsia" w:cs="Arial"/>
          <w:i w:val="0"/>
          <w:smallCaps w:val="0"/>
          <w:spacing w:val="0"/>
          <w:lang w:eastAsia="en-AU"/>
        </w:rPr>
        <w:t xml:space="preserve"> and other general supports as described by section 13(2) of the NDIS Act.</w:t>
      </w:r>
    </w:p>
    <w:p w14:paraId="0E283584" w14:textId="77777777" w:rsidR="00EE52C9" w:rsidRDefault="00EE52C9" w:rsidP="00CA3465">
      <w:pPr>
        <w:pStyle w:val="ListParagraph"/>
        <w:spacing w:after="120"/>
        <w:ind w:left="360"/>
        <w:rPr>
          <w:rStyle w:val="BookTitle"/>
          <w:rFonts w:cs="Arial"/>
          <w:i w:val="0"/>
          <w:smallCaps w:val="0"/>
          <w:spacing w:val="0"/>
        </w:rPr>
      </w:pPr>
    </w:p>
    <w:p w14:paraId="3799BF6D" w14:textId="77777777" w:rsidR="001906D1" w:rsidRPr="00BD41E6" w:rsidRDefault="00163B63" w:rsidP="001906D1">
      <w:pPr>
        <w:pStyle w:val="ListParagraph"/>
        <w:numPr>
          <w:ilvl w:val="0"/>
          <w:numId w:val="23"/>
        </w:numPr>
        <w:spacing w:after="120"/>
      </w:pPr>
      <w:r>
        <w:rPr>
          <w:rStyle w:val="BookTitle"/>
          <w:rFonts w:cs="Arial"/>
          <w:i w:val="0"/>
          <w:smallCaps w:val="0"/>
          <w:spacing w:val="0"/>
        </w:rPr>
        <w:t xml:space="preserve">The </w:t>
      </w:r>
      <w:r w:rsidR="00814CC8">
        <w:rPr>
          <w:rStyle w:val="BookTitle"/>
          <w:rFonts w:cs="Arial"/>
          <w:i w:val="0"/>
          <w:smallCaps w:val="0"/>
          <w:spacing w:val="0"/>
        </w:rPr>
        <w:t>Northern Territory</w:t>
      </w:r>
      <w:r w:rsidR="00B33A73" w:rsidRPr="00B33A73">
        <w:rPr>
          <w:rStyle w:val="BookTitle"/>
          <w:rFonts w:cs="Arial"/>
          <w:i w:val="0"/>
          <w:smallCaps w:val="0"/>
          <w:spacing w:val="0"/>
        </w:rPr>
        <w:t>’s</w:t>
      </w:r>
      <w:r w:rsidR="00D838F5" w:rsidRPr="00EC0624">
        <w:rPr>
          <w:rStyle w:val="BookTitle"/>
          <w:rFonts w:cs="Arial"/>
          <w:i w:val="0"/>
          <w:smallCaps w:val="0"/>
          <w:spacing w:val="0"/>
        </w:rPr>
        <w:t xml:space="preserve"> cash contributions will be made in advance, </w:t>
      </w:r>
      <w:r w:rsidR="00831D8C">
        <w:rPr>
          <w:rStyle w:val="BookTitle"/>
          <w:rFonts w:cs="Arial"/>
          <w:i w:val="0"/>
          <w:smallCaps w:val="0"/>
          <w:spacing w:val="0"/>
        </w:rPr>
        <w:t xml:space="preserve">within the first two working days </w:t>
      </w:r>
      <w:r w:rsidR="00831D8C" w:rsidRPr="00EC0624">
        <w:rPr>
          <w:rStyle w:val="BookTitle"/>
          <w:rFonts w:cs="Arial"/>
          <w:i w:val="0"/>
          <w:smallCaps w:val="0"/>
          <w:spacing w:val="0"/>
        </w:rPr>
        <w:t>of each quarter</w:t>
      </w:r>
      <w:r w:rsidR="00D838F5" w:rsidRPr="00EC0624">
        <w:rPr>
          <w:rStyle w:val="BookTitle"/>
          <w:rFonts w:cs="Arial"/>
          <w:i w:val="0"/>
          <w:smallCaps w:val="0"/>
          <w:spacing w:val="0"/>
        </w:rPr>
        <w:t>, following receipt of an invoice from the NDIA.</w:t>
      </w:r>
      <w:r w:rsidR="001906D1">
        <w:rPr>
          <w:rStyle w:val="BookTitle"/>
          <w:rFonts w:cs="Arial"/>
          <w:i w:val="0"/>
          <w:smallCaps w:val="0"/>
          <w:spacing w:val="0"/>
        </w:rPr>
        <w:t xml:space="preserve"> </w:t>
      </w:r>
    </w:p>
    <w:p w14:paraId="20519476" w14:textId="77777777" w:rsidR="00EE52C9" w:rsidRPr="0004201D" w:rsidRDefault="00EE52C9" w:rsidP="00CA3465">
      <w:pPr>
        <w:pStyle w:val="ListParagraph"/>
        <w:spacing w:after="120"/>
        <w:ind w:left="360"/>
        <w:rPr>
          <w:rStyle w:val="BookTitle"/>
          <w:rFonts w:cs="Arial"/>
          <w:i w:val="0"/>
          <w:smallCaps w:val="0"/>
          <w:spacing w:val="0"/>
        </w:rPr>
      </w:pPr>
    </w:p>
    <w:p w14:paraId="74B940DD" w14:textId="77777777" w:rsidR="00EA695B" w:rsidRDefault="00163B63" w:rsidP="00CA3465">
      <w:pPr>
        <w:pStyle w:val="ListParagraph"/>
        <w:numPr>
          <w:ilvl w:val="0"/>
          <w:numId w:val="23"/>
        </w:numPr>
        <w:spacing w:after="120"/>
        <w:rPr>
          <w:rStyle w:val="BookTitle"/>
          <w:rFonts w:cs="Arial"/>
          <w:i w:val="0"/>
          <w:smallCaps w:val="0"/>
          <w:spacing w:val="0"/>
        </w:rPr>
      </w:pPr>
      <w:r>
        <w:rPr>
          <w:rStyle w:val="BookTitle"/>
          <w:rFonts w:cs="Arial"/>
          <w:i w:val="0"/>
          <w:smallCaps w:val="0"/>
          <w:spacing w:val="0"/>
        </w:rPr>
        <w:t xml:space="preserve">The </w:t>
      </w:r>
      <w:r w:rsidR="00814CC8">
        <w:rPr>
          <w:rStyle w:val="BookTitle"/>
          <w:rFonts w:cs="Arial"/>
          <w:i w:val="0"/>
          <w:smallCaps w:val="0"/>
          <w:spacing w:val="0"/>
        </w:rPr>
        <w:t>Northern Territory</w:t>
      </w:r>
      <w:r w:rsidR="00B33A73" w:rsidRPr="00B33A73">
        <w:rPr>
          <w:rStyle w:val="BookTitle"/>
          <w:rFonts w:cs="Arial"/>
          <w:i w:val="0"/>
          <w:smallCaps w:val="0"/>
          <w:spacing w:val="0"/>
        </w:rPr>
        <w:t>’s</w:t>
      </w:r>
      <w:r w:rsidR="00EA695B" w:rsidRPr="00EE52C9">
        <w:rPr>
          <w:rStyle w:val="BookTitle"/>
          <w:rFonts w:cs="Arial"/>
          <w:i w:val="0"/>
          <w:smallCaps w:val="0"/>
          <w:spacing w:val="0"/>
        </w:rPr>
        <w:t xml:space="preserve"> cash contributions will be adjusted to take into account end of transition arrangements and in-kind funding contributions, as outlined in Schedule B. </w:t>
      </w:r>
    </w:p>
    <w:p w14:paraId="01FA61DD" w14:textId="77777777" w:rsidR="00984AD7" w:rsidRPr="00984AD7" w:rsidRDefault="00984AD7" w:rsidP="00E837D8">
      <w:pPr>
        <w:pStyle w:val="ListParagraph"/>
        <w:rPr>
          <w:rStyle w:val="BookTitle"/>
          <w:rFonts w:cs="Arial"/>
          <w:i w:val="0"/>
          <w:smallCaps w:val="0"/>
          <w:spacing w:val="0"/>
        </w:rPr>
      </w:pPr>
    </w:p>
    <w:p w14:paraId="7D890D42" w14:textId="77777777" w:rsidR="00984AD7" w:rsidRPr="00F6560A" w:rsidRDefault="00F6560A" w:rsidP="00F6560A">
      <w:pPr>
        <w:pStyle w:val="ListParagraph"/>
        <w:numPr>
          <w:ilvl w:val="0"/>
          <w:numId w:val="23"/>
        </w:numPr>
        <w:spacing w:after="120"/>
        <w:rPr>
          <w:rStyle w:val="BookTitle"/>
          <w:rFonts w:cs="Arial"/>
          <w:i w:val="0"/>
          <w:smallCaps w:val="0"/>
          <w:spacing w:val="0"/>
        </w:rPr>
      </w:pPr>
      <w:r>
        <w:rPr>
          <w:rStyle w:val="BookTitle"/>
          <w:rFonts w:cs="Arial"/>
          <w:i w:val="0"/>
          <w:smallCaps w:val="0"/>
          <w:spacing w:val="0"/>
        </w:rPr>
        <w:t xml:space="preserve">The Northern Territory’s quarterly invoices from the NDIA will be equal to one quarter of the annual contribution identified in Table 1, subject to the adjustments outlined in Clause 6. </w:t>
      </w:r>
    </w:p>
    <w:p w14:paraId="0DCEA31B" w14:textId="77777777" w:rsidR="00D32DE7" w:rsidRPr="000C317C" w:rsidRDefault="00D32DE7" w:rsidP="00CA3465">
      <w:pPr>
        <w:pStyle w:val="Heading1"/>
        <w:rPr>
          <w:rStyle w:val="BookTitle"/>
          <w:rFonts w:cs="Arial"/>
          <w:i w:val="0"/>
          <w:smallCaps w:val="0"/>
          <w:spacing w:val="0"/>
        </w:rPr>
      </w:pPr>
      <w:r w:rsidRPr="000C317C">
        <w:t>Com</w:t>
      </w:r>
      <w:r>
        <w:t>mon</w:t>
      </w:r>
      <w:r w:rsidRPr="000C317C">
        <w:t>wealth</w:t>
      </w:r>
      <w:r w:rsidRPr="000C317C">
        <w:rPr>
          <w:rStyle w:val="BookTitle"/>
          <w:rFonts w:cs="Arial"/>
          <w:i w:val="0"/>
          <w:smallCaps w:val="0"/>
          <w:spacing w:val="0"/>
        </w:rPr>
        <w:t xml:space="preserve"> contributions</w:t>
      </w:r>
    </w:p>
    <w:p w14:paraId="4B53EC3E" w14:textId="77777777" w:rsidR="00163B63" w:rsidRPr="00163B63" w:rsidRDefault="003D39FA" w:rsidP="00163B63">
      <w:pPr>
        <w:pStyle w:val="ListParagraph"/>
        <w:numPr>
          <w:ilvl w:val="0"/>
          <w:numId w:val="23"/>
        </w:numPr>
        <w:spacing w:after="120"/>
        <w:rPr>
          <w:rStyle w:val="BookTitle"/>
          <w:rFonts w:eastAsiaTheme="majorEastAsia" w:cs="Arial"/>
          <w:b/>
          <w:bCs/>
          <w:i w:val="0"/>
          <w:smallCaps w:val="0"/>
          <w:spacing w:val="0"/>
          <w:lang w:val="en-US"/>
        </w:rPr>
      </w:pPr>
      <w:r w:rsidRPr="00D838F5">
        <w:rPr>
          <w:rStyle w:val="BookTitle"/>
          <w:rFonts w:cs="Arial"/>
          <w:i w:val="0"/>
          <w:smallCaps w:val="0"/>
          <w:spacing w:val="0"/>
        </w:rPr>
        <w:t xml:space="preserve">The Commonwealth will </w:t>
      </w:r>
      <w:r w:rsidR="00D717C6" w:rsidRPr="00D838F5">
        <w:rPr>
          <w:rStyle w:val="BookTitle"/>
          <w:rFonts w:cs="Arial"/>
          <w:i w:val="0"/>
          <w:smallCaps w:val="0"/>
          <w:spacing w:val="0"/>
        </w:rPr>
        <w:t xml:space="preserve">continue to </w:t>
      </w:r>
      <w:r w:rsidRPr="00D838F5">
        <w:rPr>
          <w:rStyle w:val="BookTitle"/>
          <w:rFonts w:cs="Arial"/>
          <w:i w:val="0"/>
          <w:smallCaps w:val="0"/>
          <w:spacing w:val="0"/>
        </w:rPr>
        <w:t xml:space="preserve">project </w:t>
      </w:r>
      <w:r w:rsidR="00D717C6" w:rsidRPr="00D838F5">
        <w:rPr>
          <w:rStyle w:val="BookTitle"/>
          <w:rFonts w:cs="Arial"/>
          <w:i w:val="0"/>
          <w:smallCaps w:val="0"/>
          <w:spacing w:val="0"/>
        </w:rPr>
        <w:t xml:space="preserve">the </w:t>
      </w:r>
      <w:r w:rsidRPr="00D838F5">
        <w:rPr>
          <w:rStyle w:val="BookTitle"/>
          <w:rFonts w:cs="Arial"/>
          <w:i w:val="0"/>
          <w:smallCaps w:val="0"/>
          <w:spacing w:val="0"/>
        </w:rPr>
        <w:t xml:space="preserve">future </w:t>
      </w:r>
      <w:r w:rsidR="00D717C6" w:rsidRPr="00D838F5">
        <w:rPr>
          <w:rStyle w:val="BookTitle"/>
          <w:rFonts w:cs="Arial"/>
          <w:i w:val="0"/>
          <w:smallCaps w:val="0"/>
          <w:spacing w:val="0"/>
        </w:rPr>
        <w:t xml:space="preserve">cost of the </w:t>
      </w:r>
      <w:r w:rsidRPr="00D838F5">
        <w:rPr>
          <w:rStyle w:val="BookTitle"/>
          <w:rFonts w:cs="Arial"/>
          <w:i w:val="0"/>
          <w:smallCaps w:val="0"/>
          <w:spacing w:val="0"/>
        </w:rPr>
        <w:t xml:space="preserve">NDIS, </w:t>
      </w:r>
      <w:r w:rsidR="00350F5A" w:rsidRPr="00D838F5">
        <w:rPr>
          <w:rStyle w:val="BookTitle"/>
          <w:rFonts w:cs="Arial"/>
          <w:i w:val="0"/>
          <w:smallCaps w:val="0"/>
          <w:spacing w:val="0"/>
        </w:rPr>
        <w:t>informed by</w:t>
      </w:r>
      <w:r w:rsidRPr="00D838F5">
        <w:rPr>
          <w:rStyle w:val="BookTitle"/>
          <w:rFonts w:cs="Arial"/>
          <w:i w:val="0"/>
          <w:smallCaps w:val="0"/>
          <w:spacing w:val="0"/>
        </w:rPr>
        <w:t xml:space="preserve"> each independent</w:t>
      </w:r>
      <w:r w:rsidR="00D838F5" w:rsidRPr="00D838F5">
        <w:rPr>
          <w:rStyle w:val="BookTitle"/>
          <w:rFonts w:cs="Arial"/>
          <w:i w:val="0"/>
          <w:smallCaps w:val="0"/>
          <w:spacing w:val="0"/>
        </w:rPr>
        <w:t xml:space="preserve"> </w:t>
      </w:r>
      <w:r w:rsidRPr="00D838F5">
        <w:rPr>
          <w:rStyle w:val="BookTitle"/>
          <w:rFonts w:cs="Arial"/>
          <w:i w:val="0"/>
          <w:smallCaps w:val="0"/>
          <w:spacing w:val="0"/>
        </w:rPr>
        <w:t>review of NDIS costs</w:t>
      </w:r>
      <w:r w:rsidR="00D838F5" w:rsidRPr="00D838F5">
        <w:rPr>
          <w:rStyle w:val="BookTitle"/>
          <w:rFonts w:cs="Arial"/>
          <w:i w:val="0"/>
          <w:smallCaps w:val="0"/>
          <w:spacing w:val="0"/>
        </w:rPr>
        <w:t xml:space="preserve"> commencing from 2023</w:t>
      </w:r>
      <w:r w:rsidR="00E060B6">
        <w:rPr>
          <w:rStyle w:val="BookTitle"/>
          <w:rFonts w:cs="Arial"/>
          <w:i w:val="0"/>
          <w:smallCaps w:val="0"/>
          <w:spacing w:val="0"/>
        </w:rPr>
        <w:t>.</w:t>
      </w:r>
    </w:p>
    <w:p w14:paraId="6D9AF185" w14:textId="77777777" w:rsidR="00163B63" w:rsidRPr="00163B63" w:rsidRDefault="00163B63" w:rsidP="00163B63">
      <w:pPr>
        <w:pStyle w:val="ListParagraph"/>
        <w:spacing w:after="120"/>
        <w:ind w:left="360"/>
        <w:rPr>
          <w:rStyle w:val="BookTitle"/>
          <w:rFonts w:eastAsiaTheme="majorEastAsia" w:cs="Arial"/>
          <w:b/>
          <w:bCs/>
          <w:i w:val="0"/>
          <w:smallCaps w:val="0"/>
          <w:spacing w:val="0"/>
          <w:lang w:val="en-US"/>
        </w:rPr>
      </w:pPr>
    </w:p>
    <w:p w14:paraId="6C3063D7" w14:textId="77777777" w:rsidR="00D838F5" w:rsidRDefault="00674FC5" w:rsidP="00CA3465">
      <w:pPr>
        <w:pStyle w:val="ListParagraph"/>
        <w:numPr>
          <w:ilvl w:val="0"/>
          <w:numId w:val="23"/>
        </w:numPr>
        <w:spacing w:after="120"/>
        <w:rPr>
          <w:rFonts w:cs="Arial"/>
          <w:color w:val="000000"/>
        </w:rPr>
      </w:pPr>
      <w:r w:rsidRPr="00815B76">
        <w:rPr>
          <w:rStyle w:val="BookTitle"/>
          <w:rFonts w:cs="Arial"/>
          <w:i w:val="0"/>
          <w:smallCaps w:val="0"/>
          <w:spacing w:val="0"/>
        </w:rPr>
        <w:lastRenderedPageBreak/>
        <w:t xml:space="preserve">The Commonwealth will </w:t>
      </w:r>
      <w:r w:rsidR="00B42FCD" w:rsidRPr="00815B76">
        <w:rPr>
          <w:rStyle w:val="BookTitle"/>
          <w:rFonts w:cs="Arial"/>
          <w:i w:val="0"/>
          <w:smallCaps w:val="0"/>
          <w:spacing w:val="0"/>
        </w:rPr>
        <w:t>be responsible for</w:t>
      </w:r>
      <w:r w:rsidRPr="00815B76">
        <w:rPr>
          <w:rStyle w:val="BookTitle"/>
          <w:rFonts w:cs="Arial"/>
          <w:i w:val="0"/>
          <w:smallCaps w:val="0"/>
          <w:spacing w:val="0"/>
        </w:rPr>
        <w:t xml:space="preserve"> the balance of </w:t>
      </w:r>
      <w:r w:rsidR="00D717C6" w:rsidRPr="00815B76">
        <w:rPr>
          <w:rStyle w:val="BookTitle"/>
          <w:rFonts w:cs="Arial"/>
          <w:i w:val="0"/>
          <w:smallCaps w:val="0"/>
          <w:spacing w:val="0"/>
        </w:rPr>
        <w:t xml:space="preserve">all </w:t>
      </w:r>
      <w:r w:rsidRPr="00815B76">
        <w:rPr>
          <w:rStyle w:val="BookTitle"/>
          <w:rFonts w:cs="Arial"/>
          <w:i w:val="0"/>
          <w:smallCaps w:val="0"/>
          <w:spacing w:val="0"/>
        </w:rPr>
        <w:t>NDIS costs, taking</w:t>
      </w:r>
      <w:r w:rsidRPr="00815B76">
        <w:rPr>
          <w:rFonts w:cs="Arial"/>
          <w:color w:val="000000"/>
        </w:rPr>
        <w:t xml:space="preserve"> into account the financial contributions from </w:t>
      </w:r>
      <w:r w:rsidR="00163B63">
        <w:rPr>
          <w:rFonts w:cs="Arial"/>
          <w:color w:val="000000"/>
        </w:rPr>
        <w:t xml:space="preserve">the </w:t>
      </w:r>
      <w:r w:rsidR="00814CC8">
        <w:rPr>
          <w:rFonts w:cs="Arial"/>
          <w:color w:val="000000"/>
        </w:rPr>
        <w:t>Northern Territory</w:t>
      </w:r>
      <w:r w:rsidR="00D838F5">
        <w:rPr>
          <w:rFonts w:cs="Arial"/>
          <w:color w:val="000000"/>
        </w:rPr>
        <w:t>, and will fully provision for</w:t>
      </w:r>
      <w:r w:rsidR="00E24201">
        <w:rPr>
          <w:rFonts w:cs="Arial"/>
          <w:color w:val="000000"/>
        </w:rPr>
        <w:t xml:space="preserve"> all Commonwealth </w:t>
      </w:r>
      <w:r w:rsidR="00D838F5">
        <w:rPr>
          <w:rFonts w:cs="Arial"/>
          <w:color w:val="000000"/>
        </w:rPr>
        <w:t>financial contributions.</w:t>
      </w:r>
    </w:p>
    <w:p w14:paraId="177317EF" w14:textId="77777777" w:rsidR="00D838F5" w:rsidRPr="00BD41E6" w:rsidRDefault="00D838F5" w:rsidP="00CA3465">
      <w:pPr>
        <w:pStyle w:val="ListParagraph"/>
        <w:spacing w:after="120"/>
        <w:ind w:left="360"/>
      </w:pPr>
    </w:p>
    <w:p w14:paraId="3569E3CC" w14:textId="77777777" w:rsidR="00D838F5" w:rsidRPr="004D3148" w:rsidRDefault="00D838F5" w:rsidP="00CA3465">
      <w:pPr>
        <w:pStyle w:val="ListParagraph"/>
        <w:numPr>
          <w:ilvl w:val="0"/>
          <w:numId w:val="23"/>
        </w:numPr>
        <w:spacing w:after="120"/>
      </w:pPr>
      <w:r w:rsidRPr="00223DD4">
        <w:rPr>
          <w:rStyle w:val="BookTitle"/>
          <w:rFonts w:cs="Arial"/>
          <w:i w:val="0"/>
          <w:smallCaps w:val="0"/>
          <w:spacing w:val="0"/>
        </w:rPr>
        <w:t>The Commonwealth</w:t>
      </w:r>
      <w:r>
        <w:rPr>
          <w:rStyle w:val="BookTitle"/>
          <w:rFonts w:cs="Arial"/>
          <w:i w:val="0"/>
          <w:smallCaps w:val="0"/>
          <w:spacing w:val="0"/>
        </w:rPr>
        <w:t>’s cash contributions will be made in advance</w:t>
      </w:r>
      <w:r w:rsidR="00BA1F3C">
        <w:rPr>
          <w:rStyle w:val="BookTitle"/>
          <w:rFonts w:cs="Arial"/>
          <w:i w:val="0"/>
          <w:smallCaps w:val="0"/>
          <w:spacing w:val="0"/>
        </w:rPr>
        <w:t>, within the first two working days of each quarter,</w:t>
      </w:r>
      <w:r>
        <w:rPr>
          <w:rStyle w:val="BookTitle"/>
          <w:rFonts w:cs="Arial"/>
          <w:i w:val="0"/>
          <w:smallCaps w:val="0"/>
          <w:spacing w:val="0"/>
        </w:rPr>
        <w:t xml:space="preserve"> following receipt of an invoice from the NDIA. </w:t>
      </w:r>
    </w:p>
    <w:p w14:paraId="3A54D6E3" w14:textId="77777777" w:rsidR="00674FC5" w:rsidRPr="000C317C" w:rsidRDefault="00674FC5" w:rsidP="00CA3465">
      <w:pPr>
        <w:pStyle w:val="Heading1"/>
        <w:rPr>
          <w:rStyle w:val="BookTitle"/>
          <w:rFonts w:cs="Arial"/>
          <w:i w:val="0"/>
          <w:smallCaps w:val="0"/>
          <w:spacing w:val="0"/>
        </w:rPr>
      </w:pPr>
      <w:r w:rsidRPr="000C317C">
        <w:rPr>
          <w:rStyle w:val="BookTitle"/>
          <w:rFonts w:cs="Arial"/>
          <w:i w:val="0"/>
          <w:smallCaps w:val="0"/>
          <w:spacing w:val="0"/>
        </w:rPr>
        <w:t>Re</w:t>
      </w:r>
      <w:r w:rsidR="002E4619" w:rsidRPr="000C317C">
        <w:rPr>
          <w:rStyle w:val="BookTitle"/>
          <w:rFonts w:cs="Arial"/>
          <w:i w:val="0"/>
          <w:smallCaps w:val="0"/>
          <w:spacing w:val="0"/>
        </w:rPr>
        <w:t>al</w:t>
      </w:r>
      <w:r w:rsidR="00834F2C" w:rsidRPr="000C317C">
        <w:rPr>
          <w:rStyle w:val="BookTitle"/>
          <w:rFonts w:cs="Arial"/>
          <w:i w:val="0"/>
          <w:smallCaps w:val="0"/>
          <w:spacing w:val="0"/>
        </w:rPr>
        <w:t>location</w:t>
      </w:r>
      <w:r w:rsidRPr="000C317C">
        <w:rPr>
          <w:rStyle w:val="BookTitle"/>
          <w:rFonts w:cs="Arial"/>
          <w:i w:val="0"/>
          <w:smallCaps w:val="0"/>
          <w:spacing w:val="0"/>
        </w:rPr>
        <w:t xml:space="preserve"> of </w:t>
      </w:r>
      <w:r w:rsidR="00163B63">
        <w:rPr>
          <w:rStyle w:val="BookTitle"/>
          <w:rFonts w:cs="Arial"/>
          <w:i w:val="0"/>
          <w:smallCaps w:val="0"/>
          <w:spacing w:val="0"/>
        </w:rPr>
        <w:t xml:space="preserve">the </w:t>
      </w:r>
      <w:r w:rsidR="00814CC8">
        <w:rPr>
          <w:rStyle w:val="BookTitle"/>
          <w:rFonts w:cs="Arial"/>
          <w:i w:val="0"/>
          <w:smallCaps w:val="0"/>
          <w:spacing w:val="0"/>
        </w:rPr>
        <w:t>Northern Territory</w:t>
      </w:r>
      <w:r w:rsidR="00163B63">
        <w:rPr>
          <w:rStyle w:val="BookTitle"/>
          <w:rFonts w:cs="Arial"/>
          <w:i w:val="0"/>
          <w:smallCaps w:val="0"/>
          <w:spacing w:val="0"/>
        </w:rPr>
        <w:t>’s</w:t>
      </w:r>
      <w:r w:rsidR="002966AE" w:rsidRPr="000C317C">
        <w:rPr>
          <w:rStyle w:val="BookTitle"/>
          <w:rFonts w:cs="Arial"/>
          <w:i w:val="0"/>
          <w:smallCaps w:val="0"/>
          <w:spacing w:val="0"/>
        </w:rPr>
        <w:t xml:space="preserve"> </w:t>
      </w:r>
      <w:r w:rsidRPr="000C317C">
        <w:rPr>
          <w:rStyle w:val="BookTitle"/>
          <w:rFonts w:cs="Arial"/>
          <w:i w:val="0"/>
          <w:smallCaps w:val="0"/>
          <w:spacing w:val="0"/>
        </w:rPr>
        <w:t xml:space="preserve">contributions </w:t>
      </w:r>
    </w:p>
    <w:p w14:paraId="63C48AC5" w14:textId="77777777" w:rsidR="001B18EC" w:rsidRDefault="00674FC5" w:rsidP="00CA3465">
      <w:pPr>
        <w:pStyle w:val="ListParagraph"/>
        <w:numPr>
          <w:ilvl w:val="0"/>
          <w:numId w:val="23"/>
        </w:numPr>
        <w:spacing w:after="120"/>
        <w:rPr>
          <w:rStyle w:val="BookTitle"/>
          <w:rFonts w:cs="Arial"/>
          <w:i w:val="0"/>
          <w:smallCaps w:val="0"/>
          <w:spacing w:val="0"/>
        </w:rPr>
      </w:pPr>
      <w:r w:rsidRPr="00987992">
        <w:rPr>
          <w:rStyle w:val="BookTitle"/>
          <w:rFonts w:cs="Arial"/>
          <w:i w:val="0"/>
          <w:smallCaps w:val="0"/>
          <w:spacing w:val="0"/>
        </w:rPr>
        <w:t xml:space="preserve">A net neutral reallocation of </w:t>
      </w:r>
      <w:r w:rsidR="00A27779">
        <w:rPr>
          <w:rStyle w:val="BookTitle"/>
          <w:rFonts w:cs="Arial"/>
          <w:i w:val="0"/>
          <w:smallCaps w:val="0"/>
          <w:spacing w:val="0"/>
        </w:rPr>
        <w:t xml:space="preserve">all </w:t>
      </w:r>
      <w:r w:rsidR="00F45778">
        <w:rPr>
          <w:rStyle w:val="BookTitle"/>
          <w:rFonts w:cs="Arial"/>
          <w:i w:val="0"/>
          <w:smallCaps w:val="0"/>
          <w:spacing w:val="0"/>
        </w:rPr>
        <w:t>s</w:t>
      </w:r>
      <w:r w:rsidRPr="00987992">
        <w:rPr>
          <w:rStyle w:val="BookTitle"/>
          <w:rFonts w:cs="Arial"/>
          <w:i w:val="0"/>
          <w:smallCaps w:val="0"/>
          <w:spacing w:val="0"/>
        </w:rPr>
        <w:t xml:space="preserve">tate </w:t>
      </w:r>
      <w:r w:rsidR="002966AE">
        <w:rPr>
          <w:rStyle w:val="BookTitle"/>
          <w:rFonts w:cs="Arial"/>
          <w:i w:val="0"/>
          <w:smallCaps w:val="0"/>
          <w:spacing w:val="0"/>
        </w:rPr>
        <w:t xml:space="preserve">and </w:t>
      </w:r>
      <w:r w:rsidR="00F45778">
        <w:rPr>
          <w:rStyle w:val="BookTitle"/>
          <w:rFonts w:cs="Arial"/>
          <w:i w:val="0"/>
          <w:smallCaps w:val="0"/>
          <w:spacing w:val="0"/>
        </w:rPr>
        <w:t>t</w:t>
      </w:r>
      <w:r w:rsidR="002966AE">
        <w:rPr>
          <w:rStyle w:val="BookTitle"/>
          <w:rFonts w:cs="Arial"/>
          <w:i w:val="0"/>
          <w:smallCaps w:val="0"/>
          <w:spacing w:val="0"/>
        </w:rPr>
        <w:t xml:space="preserve">erritory </w:t>
      </w:r>
      <w:r w:rsidRPr="00987992">
        <w:rPr>
          <w:rStyle w:val="BookTitle"/>
          <w:rFonts w:cs="Arial"/>
          <w:i w:val="0"/>
          <w:smallCaps w:val="0"/>
          <w:spacing w:val="0"/>
        </w:rPr>
        <w:t xml:space="preserve">contributions will occur from </w:t>
      </w:r>
      <w:r w:rsidR="00BB2FA5">
        <w:rPr>
          <w:rStyle w:val="BookTitle"/>
          <w:rFonts w:cs="Arial"/>
          <w:i w:val="0"/>
          <w:smallCaps w:val="0"/>
          <w:spacing w:val="0"/>
        </w:rPr>
        <w:br/>
        <w:t>1</w:t>
      </w:r>
      <w:r w:rsidRPr="00987992">
        <w:rPr>
          <w:rStyle w:val="BookTitle"/>
          <w:rFonts w:cs="Arial"/>
          <w:i w:val="0"/>
          <w:smallCaps w:val="0"/>
          <w:spacing w:val="0"/>
        </w:rPr>
        <w:t xml:space="preserve"> July 2023 and every five years thereafter, in line with each </w:t>
      </w:r>
      <w:r w:rsidR="00F45778">
        <w:rPr>
          <w:rStyle w:val="BookTitle"/>
          <w:rFonts w:cs="Arial"/>
          <w:i w:val="0"/>
          <w:smallCaps w:val="0"/>
          <w:spacing w:val="0"/>
        </w:rPr>
        <w:t>s</w:t>
      </w:r>
      <w:r w:rsidRPr="00987992">
        <w:rPr>
          <w:rStyle w:val="BookTitle"/>
          <w:rFonts w:cs="Arial"/>
          <w:i w:val="0"/>
          <w:smallCaps w:val="0"/>
          <w:spacing w:val="0"/>
        </w:rPr>
        <w:t>tate</w:t>
      </w:r>
      <w:r w:rsidR="004F3DF7">
        <w:rPr>
          <w:rStyle w:val="BookTitle"/>
          <w:rFonts w:cs="Arial"/>
          <w:i w:val="0"/>
          <w:smallCaps w:val="0"/>
          <w:spacing w:val="0"/>
        </w:rPr>
        <w:t>’s</w:t>
      </w:r>
      <w:r w:rsidR="002966AE">
        <w:rPr>
          <w:rStyle w:val="BookTitle"/>
          <w:rFonts w:cs="Arial"/>
          <w:i w:val="0"/>
          <w:smallCaps w:val="0"/>
          <w:spacing w:val="0"/>
        </w:rPr>
        <w:t xml:space="preserve"> and </w:t>
      </w:r>
      <w:r w:rsidR="00F45778">
        <w:rPr>
          <w:rStyle w:val="BookTitle"/>
          <w:rFonts w:cs="Arial"/>
          <w:i w:val="0"/>
          <w:smallCaps w:val="0"/>
          <w:spacing w:val="0"/>
        </w:rPr>
        <w:t>t</w:t>
      </w:r>
      <w:r w:rsidR="002966AE">
        <w:rPr>
          <w:rStyle w:val="BookTitle"/>
          <w:rFonts w:cs="Arial"/>
          <w:i w:val="0"/>
          <w:smallCaps w:val="0"/>
          <w:spacing w:val="0"/>
        </w:rPr>
        <w:t>erritor</w:t>
      </w:r>
      <w:r w:rsidR="004F3DF7">
        <w:rPr>
          <w:rStyle w:val="BookTitle"/>
          <w:rFonts w:cs="Arial"/>
          <w:i w:val="0"/>
          <w:smallCaps w:val="0"/>
          <w:spacing w:val="0"/>
        </w:rPr>
        <w:t>y’</w:t>
      </w:r>
      <w:r w:rsidR="002966AE">
        <w:rPr>
          <w:rStyle w:val="BookTitle"/>
          <w:rFonts w:cs="Arial"/>
          <w:i w:val="0"/>
          <w:smallCaps w:val="0"/>
          <w:spacing w:val="0"/>
        </w:rPr>
        <w:t>s</w:t>
      </w:r>
      <w:r w:rsidRPr="00987992">
        <w:rPr>
          <w:rStyle w:val="BookTitle"/>
          <w:rFonts w:cs="Arial"/>
          <w:i w:val="0"/>
          <w:smallCaps w:val="0"/>
          <w:spacing w:val="0"/>
        </w:rPr>
        <w:t xml:space="preserve"> share of the total national population as per the</w:t>
      </w:r>
      <w:r w:rsidR="001B18EC">
        <w:rPr>
          <w:rStyle w:val="BookTitle"/>
          <w:rFonts w:cs="Arial"/>
          <w:i w:val="0"/>
          <w:smallCaps w:val="0"/>
          <w:spacing w:val="0"/>
        </w:rPr>
        <w:t xml:space="preserve"> most recent </w:t>
      </w:r>
      <w:r w:rsidRPr="00987992">
        <w:rPr>
          <w:rStyle w:val="BookTitle"/>
          <w:rFonts w:cs="Arial"/>
          <w:i w:val="0"/>
          <w:smallCaps w:val="0"/>
          <w:spacing w:val="0"/>
        </w:rPr>
        <w:t>Census data</w:t>
      </w:r>
      <w:r w:rsidR="001B18EC">
        <w:rPr>
          <w:rStyle w:val="BookTitle"/>
          <w:rFonts w:cs="Arial"/>
          <w:i w:val="0"/>
          <w:smallCaps w:val="0"/>
          <w:spacing w:val="0"/>
        </w:rPr>
        <w:t xml:space="preserve"> at the time.</w:t>
      </w:r>
      <w:r w:rsidR="00E24201">
        <w:rPr>
          <w:rStyle w:val="BookTitle"/>
          <w:rFonts w:cs="Arial"/>
          <w:i w:val="0"/>
          <w:smallCaps w:val="0"/>
          <w:spacing w:val="0"/>
        </w:rPr>
        <w:t xml:space="preserve"> </w:t>
      </w:r>
      <w:r w:rsidR="0004201D">
        <w:rPr>
          <w:rStyle w:val="BookTitle"/>
          <w:rFonts w:cs="Arial"/>
          <w:i w:val="0"/>
          <w:smallCaps w:val="0"/>
          <w:spacing w:val="0"/>
        </w:rPr>
        <w:br/>
      </w:r>
      <w:r w:rsidR="00E24201">
        <w:rPr>
          <w:rStyle w:val="BookTitle"/>
          <w:rFonts w:cs="Arial"/>
          <w:i w:val="0"/>
          <w:smallCaps w:val="0"/>
          <w:spacing w:val="0"/>
        </w:rPr>
        <w:t>This Schedule will be amended in 2023 and every five years thereafter to reflect the reallocation.</w:t>
      </w:r>
    </w:p>
    <w:p w14:paraId="060C8C46" w14:textId="77777777" w:rsidR="00990B90" w:rsidRDefault="00990B90" w:rsidP="00CA3465">
      <w:pPr>
        <w:pStyle w:val="ListParagraph"/>
        <w:spacing w:after="120"/>
        <w:ind w:left="360"/>
        <w:rPr>
          <w:rStyle w:val="BookTitle"/>
          <w:rFonts w:cs="Arial"/>
          <w:i w:val="0"/>
          <w:smallCaps w:val="0"/>
          <w:spacing w:val="0"/>
        </w:rPr>
      </w:pPr>
    </w:p>
    <w:p w14:paraId="2A6E11B4" w14:textId="77777777" w:rsidR="00990B90" w:rsidRPr="00990B90" w:rsidRDefault="001B18EC" w:rsidP="00CA3465">
      <w:pPr>
        <w:pStyle w:val="ListParagraph"/>
        <w:numPr>
          <w:ilvl w:val="0"/>
          <w:numId w:val="23"/>
        </w:numPr>
        <w:spacing w:after="120"/>
        <w:rPr>
          <w:rStyle w:val="BookTitle"/>
          <w:rFonts w:cs="Arial"/>
          <w:i w:val="0"/>
          <w:smallCaps w:val="0"/>
          <w:spacing w:val="0"/>
        </w:rPr>
      </w:pPr>
      <w:r>
        <w:rPr>
          <w:rStyle w:val="BookTitle"/>
          <w:rFonts w:cs="Arial"/>
          <w:i w:val="0"/>
          <w:smallCaps w:val="0"/>
          <w:spacing w:val="0"/>
        </w:rPr>
        <w:t xml:space="preserve">State population shares will be taken from the Australian Bureau of Statistics measure </w:t>
      </w:r>
      <w:r>
        <w:rPr>
          <w:rStyle w:val="BookTitle"/>
          <w:rFonts w:cs="Arial"/>
          <w:smallCaps w:val="0"/>
          <w:spacing w:val="0"/>
        </w:rPr>
        <w:t>3101.0 – Australian Demographic Statistics.</w:t>
      </w:r>
    </w:p>
    <w:p w14:paraId="5BA9E9AD" w14:textId="77777777" w:rsidR="00990B90" w:rsidRPr="00990B90" w:rsidRDefault="00990B90" w:rsidP="00CA3465">
      <w:pPr>
        <w:pStyle w:val="ListParagraph"/>
        <w:rPr>
          <w:rStyle w:val="BookTitle"/>
          <w:rFonts w:cs="Arial"/>
          <w:i w:val="0"/>
          <w:smallCaps w:val="0"/>
          <w:spacing w:val="0"/>
        </w:rPr>
      </w:pPr>
    </w:p>
    <w:p w14:paraId="20767009" w14:textId="77777777" w:rsidR="001B18EC" w:rsidRPr="00990B90" w:rsidRDefault="001B18EC" w:rsidP="00CA3465">
      <w:pPr>
        <w:pStyle w:val="ListParagraph"/>
        <w:numPr>
          <w:ilvl w:val="0"/>
          <w:numId w:val="23"/>
        </w:numPr>
        <w:spacing w:after="120"/>
        <w:rPr>
          <w:rStyle w:val="BookTitle"/>
          <w:rFonts w:cs="Arial"/>
          <w:i w:val="0"/>
          <w:smallCaps w:val="0"/>
          <w:spacing w:val="0"/>
        </w:rPr>
      </w:pPr>
      <w:r w:rsidRPr="00990B90">
        <w:rPr>
          <w:rStyle w:val="BookTitle"/>
          <w:rFonts w:cs="Arial"/>
          <w:i w:val="0"/>
          <w:smallCaps w:val="0"/>
          <w:spacing w:val="0"/>
        </w:rPr>
        <w:t>State population shares will be taken from the December data from the year that each Census was undertaken (i.e. the first data used will be December 2021</w:t>
      </w:r>
      <w:r w:rsidR="0004201D">
        <w:rPr>
          <w:rStyle w:val="BookTitle"/>
          <w:rFonts w:cs="Arial"/>
          <w:i w:val="0"/>
          <w:smallCaps w:val="0"/>
          <w:spacing w:val="0"/>
        </w:rPr>
        <w:t xml:space="preserve"> Census data).</w:t>
      </w:r>
    </w:p>
    <w:p w14:paraId="7AB4C91B" w14:textId="77777777" w:rsidR="00990B90" w:rsidRDefault="00990B90" w:rsidP="00CA3465">
      <w:pPr>
        <w:pStyle w:val="ListParagraph"/>
        <w:spacing w:after="120"/>
        <w:ind w:left="360"/>
        <w:rPr>
          <w:rStyle w:val="BookTitle"/>
          <w:rFonts w:cs="Arial"/>
          <w:i w:val="0"/>
          <w:smallCaps w:val="0"/>
          <w:spacing w:val="0"/>
        </w:rPr>
      </w:pPr>
    </w:p>
    <w:p w14:paraId="049407B9" w14:textId="77777777" w:rsidR="00674FC5" w:rsidRPr="001B18EC" w:rsidRDefault="00674FC5" w:rsidP="00CA3465">
      <w:pPr>
        <w:pStyle w:val="ListParagraph"/>
        <w:numPr>
          <w:ilvl w:val="0"/>
          <w:numId w:val="23"/>
        </w:numPr>
        <w:spacing w:after="120"/>
        <w:rPr>
          <w:rStyle w:val="BookTitle"/>
          <w:rFonts w:cs="Arial"/>
          <w:i w:val="0"/>
          <w:smallCaps w:val="0"/>
          <w:spacing w:val="0"/>
        </w:rPr>
      </w:pPr>
      <w:r w:rsidRPr="001B18EC">
        <w:rPr>
          <w:rStyle w:val="BookTitle"/>
          <w:rFonts w:cs="Arial"/>
          <w:i w:val="0"/>
          <w:smallCaps w:val="0"/>
          <w:spacing w:val="0"/>
        </w:rPr>
        <w:t xml:space="preserve">When a reallocation occurs, the total quantum of baseline </w:t>
      </w:r>
      <w:r w:rsidR="00F45778">
        <w:rPr>
          <w:rStyle w:val="BookTitle"/>
          <w:rFonts w:cs="Arial"/>
          <w:i w:val="0"/>
          <w:smallCaps w:val="0"/>
          <w:spacing w:val="0"/>
        </w:rPr>
        <w:t>s</w:t>
      </w:r>
      <w:r w:rsidRPr="001B18EC">
        <w:rPr>
          <w:rStyle w:val="BookTitle"/>
          <w:rFonts w:cs="Arial"/>
          <w:i w:val="0"/>
          <w:smallCaps w:val="0"/>
          <w:spacing w:val="0"/>
        </w:rPr>
        <w:t>tate</w:t>
      </w:r>
      <w:r w:rsidR="002966AE" w:rsidRPr="001B18EC">
        <w:rPr>
          <w:rStyle w:val="BookTitle"/>
          <w:rFonts w:cs="Arial"/>
          <w:i w:val="0"/>
          <w:smallCaps w:val="0"/>
          <w:spacing w:val="0"/>
        </w:rPr>
        <w:t xml:space="preserve"> and </w:t>
      </w:r>
      <w:r w:rsidR="00F45778">
        <w:rPr>
          <w:rStyle w:val="BookTitle"/>
          <w:rFonts w:cs="Arial"/>
          <w:i w:val="0"/>
          <w:smallCaps w:val="0"/>
          <w:spacing w:val="0"/>
        </w:rPr>
        <w:t>t</w:t>
      </w:r>
      <w:r w:rsidR="002966AE" w:rsidRPr="001B18EC">
        <w:rPr>
          <w:rStyle w:val="BookTitle"/>
          <w:rFonts w:cs="Arial"/>
          <w:i w:val="0"/>
          <w:smallCaps w:val="0"/>
          <w:spacing w:val="0"/>
        </w:rPr>
        <w:t>erritory</w:t>
      </w:r>
      <w:r w:rsidRPr="001B18EC">
        <w:rPr>
          <w:rStyle w:val="BookTitle"/>
          <w:rFonts w:cs="Arial"/>
          <w:i w:val="0"/>
          <w:smallCaps w:val="0"/>
          <w:spacing w:val="0"/>
        </w:rPr>
        <w:t xml:space="preserve"> financial contributions to the NDIS in a financial year will be </w:t>
      </w:r>
      <w:r w:rsidR="004F3DF7" w:rsidRPr="001B18EC">
        <w:rPr>
          <w:rStyle w:val="BookTitle"/>
          <w:rFonts w:cs="Arial"/>
          <w:i w:val="0"/>
          <w:smallCaps w:val="0"/>
          <w:spacing w:val="0"/>
        </w:rPr>
        <w:t xml:space="preserve">considered </w:t>
      </w:r>
      <w:r w:rsidRPr="001B18EC">
        <w:rPr>
          <w:rStyle w:val="BookTitle"/>
          <w:rFonts w:cs="Arial"/>
          <w:i w:val="0"/>
          <w:smallCaps w:val="0"/>
          <w:spacing w:val="0"/>
        </w:rPr>
        <w:t xml:space="preserve">as a single figure. </w:t>
      </w:r>
      <w:r w:rsidRPr="00995C95">
        <w:t>This</w:t>
      </w:r>
      <w:r w:rsidR="00995C95">
        <w:t> </w:t>
      </w:r>
      <w:r w:rsidRPr="00995C95">
        <w:t>figure</w:t>
      </w:r>
      <w:r w:rsidRPr="001B18EC">
        <w:rPr>
          <w:rStyle w:val="BookTitle"/>
          <w:rFonts w:cs="Arial"/>
          <w:i w:val="0"/>
          <w:smallCaps w:val="0"/>
          <w:spacing w:val="0"/>
        </w:rPr>
        <w:t xml:space="preserve"> will then be divided based upon the updated share of nation</w:t>
      </w:r>
      <w:r w:rsidR="00011690">
        <w:rPr>
          <w:rStyle w:val="BookTitle"/>
          <w:rFonts w:cs="Arial"/>
          <w:i w:val="0"/>
          <w:smallCaps w:val="0"/>
          <w:spacing w:val="0"/>
        </w:rPr>
        <w:t>al population residing in each s</w:t>
      </w:r>
      <w:r w:rsidRPr="001B18EC">
        <w:rPr>
          <w:rStyle w:val="BookTitle"/>
          <w:rFonts w:cs="Arial"/>
          <w:i w:val="0"/>
          <w:smallCaps w:val="0"/>
          <w:spacing w:val="0"/>
        </w:rPr>
        <w:t>tate</w:t>
      </w:r>
      <w:r w:rsidR="00011690">
        <w:rPr>
          <w:rStyle w:val="BookTitle"/>
          <w:rFonts w:cs="Arial"/>
          <w:i w:val="0"/>
          <w:smallCaps w:val="0"/>
          <w:spacing w:val="0"/>
        </w:rPr>
        <w:t xml:space="preserve"> and t</w:t>
      </w:r>
      <w:r w:rsidR="002966AE" w:rsidRPr="001B18EC">
        <w:rPr>
          <w:rStyle w:val="BookTitle"/>
          <w:rFonts w:cs="Arial"/>
          <w:i w:val="0"/>
          <w:smallCaps w:val="0"/>
          <w:spacing w:val="0"/>
        </w:rPr>
        <w:t>erritory</w:t>
      </w:r>
      <w:r w:rsidRPr="001B18EC">
        <w:rPr>
          <w:rStyle w:val="BookTitle"/>
          <w:rFonts w:cs="Arial"/>
          <w:i w:val="0"/>
          <w:smallCaps w:val="0"/>
          <w:spacing w:val="0"/>
        </w:rPr>
        <w:t xml:space="preserve">.  </w:t>
      </w:r>
    </w:p>
    <w:p w14:paraId="3DF901E0" w14:textId="77777777" w:rsidR="00990B90" w:rsidRDefault="00990B90" w:rsidP="00CA3465">
      <w:pPr>
        <w:pStyle w:val="ListParagraph"/>
        <w:spacing w:after="120"/>
        <w:ind w:left="360"/>
        <w:rPr>
          <w:rStyle w:val="BookTitle"/>
          <w:rFonts w:cs="Arial"/>
          <w:i w:val="0"/>
          <w:smallCaps w:val="0"/>
          <w:spacing w:val="0"/>
        </w:rPr>
      </w:pPr>
    </w:p>
    <w:p w14:paraId="14C9B4A9" w14:textId="77777777" w:rsidR="00674FC5" w:rsidRPr="00987992" w:rsidRDefault="00674FC5" w:rsidP="00CA3465">
      <w:pPr>
        <w:pStyle w:val="ListParagraph"/>
        <w:numPr>
          <w:ilvl w:val="0"/>
          <w:numId w:val="23"/>
        </w:numPr>
        <w:spacing w:after="120"/>
        <w:rPr>
          <w:rStyle w:val="BookTitle"/>
          <w:rFonts w:cs="Arial"/>
          <w:i w:val="0"/>
          <w:smallCaps w:val="0"/>
          <w:spacing w:val="0"/>
        </w:rPr>
      </w:pPr>
      <w:r w:rsidRPr="00987992">
        <w:rPr>
          <w:rStyle w:val="BookTitle"/>
          <w:rFonts w:cs="Arial"/>
          <w:i w:val="0"/>
          <w:smallCaps w:val="0"/>
          <w:spacing w:val="0"/>
        </w:rPr>
        <w:t>This reallocation will result in increased contributions f</w:t>
      </w:r>
      <w:r w:rsidR="00F52909">
        <w:rPr>
          <w:rStyle w:val="BookTitle"/>
          <w:rFonts w:cs="Arial"/>
          <w:i w:val="0"/>
          <w:smallCaps w:val="0"/>
          <w:spacing w:val="0"/>
        </w:rPr>
        <w:t>rom</w:t>
      </w:r>
      <w:r w:rsidRPr="00987992">
        <w:rPr>
          <w:rStyle w:val="BookTitle"/>
          <w:rFonts w:cs="Arial"/>
          <w:i w:val="0"/>
          <w:smallCaps w:val="0"/>
          <w:spacing w:val="0"/>
        </w:rPr>
        <w:t xml:space="preserve"> </w:t>
      </w:r>
      <w:r w:rsidR="00F45778">
        <w:rPr>
          <w:rStyle w:val="BookTitle"/>
          <w:rFonts w:cs="Arial"/>
          <w:i w:val="0"/>
          <w:smallCaps w:val="0"/>
          <w:spacing w:val="0"/>
        </w:rPr>
        <w:t>s</w:t>
      </w:r>
      <w:r w:rsidRPr="00987992">
        <w:rPr>
          <w:rStyle w:val="BookTitle"/>
          <w:rFonts w:cs="Arial"/>
          <w:i w:val="0"/>
          <w:smallCaps w:val="0"/>
          <w:spacing w:val="0"/>
        </w:rPr>
        <w:t>tates</w:t>
      </w:r>
      <w:r w:rsidR="002966AE">
        <w:rPr>
          <w:rStyle w:val="BookTitle"/>
          <w:rFonts w:cs="Arial"/>
          <w:i w:val="0"/>
          <w:smallCaps w:val="0"/>
          <w:spacing w:val="0"/>
        </w:rPr>
        <w:t xml:space="preserve"> and </w:t>
      </w:r>
      <w:r w:rsidR="00F45778">
        <w:rPr>
          <w:rStyle w:val="BookTitle"/>
          <w:rFonts w:cs="Arial"/>
          <w:i w:val="0"/>
          <w:smallCaps w:val="0"/>
          <w:spacing w:val="0"/>
        </w:rPr>
        <w:t>t</w:t>
      </w:r>
      <w:r w:rsidR="002966AE">
        <w:rPr>
          <w:rStyle w:val="BookTitle"/>
          <w:rFonts w:cs="Arial"/>
          <w:i w:val="0"/>
          <w:smallCaps w:val="0"/>
          <w:spacing w:val="0"/>
        </w:rPr>
        <w:t>erritories</w:t>
      </w:r>
      <w:r w:rsidRPr="00987992">
        <w:rPr>
          <w:rStyle w:val="BookTitle"/>
          <w:rFonts w:cs="Arial"/>
          <w:i w:val="0"/>
          <w:smallCaps w:val="0"/>
          <w:spacing w:val="0"/>
        </w:rPr>
        <w:t xml:space="preserve"> </w:t>
      </w:r>
      <w:r w:rsidR="001B18EC">
        <w:rPr>
          <w:rStyle w:val="BookTitle"/>
          <w:rFonts w:cs="Arial"/>
          <w:i w:val="0"/>
          <w:smallCaps w:val="0"/>
          <w:spacing w:val="0"/>
        </w:rPr>
        <w:t xml:space="preserve">whose </w:t>
      </w:r>
      <w:r w:rsidRPr="00987992">
        <w:rPr>
          <w:rStyle w:val="BookTitle"/>
          <w:rFonts w:cs="Arial"/>
          <w:i w:val="0"/>
          <w:smallCaps w:val="0"/>
          <w:spacing w:val="0"/>
        </w:rPr>
        <w:t>share of the national population</w:t>
      </w:r>
      <w:r w:rsidR="004F3DF7">
        <w:rPr>
          <w:rStyle w:val="BookTitle"/>
          <w:rFonts w:cs="Arial"/>
          <w:i w:val="0"/>
          <w:smallCaps w:val="0"/>
          <w:spacing w:val="0"/>
        </w:rPr>
        <w:t xml:space="preserve"> has grown</w:t>
      </w:r>
      <w:r w:rsidRPr="00987992">
        <w:rPr>
          <w:rStyle w:val="BookTitle"/>
          <w:rFonts w:cs="Arial"/>
          <w:i w:val="0"/>
          <w:smallCaps w:val="0"/>
          <w:spacing w:val="0"/>
        </w:rPr>
        <w:t>, and reduced contributions f</w:t>
      </w:r>
      <w:r w:rsidR="00F52909">
        <w:rPr>
          <w:rStyle w:val="BookTitle"/>
          <w:rFonts w:cs="Arial"/>
          <w:i w:val="0"/>
          <w:smallCaps w:val="0"/>
          <w:spacing w:val="0"/>
        </w:rPr>
        <w:t>rom</w:t>
      </w:r>
      <w:r w:rsidRPr="00987992">
        <w:rPr>
          <w:rStyle w:val="BookTitle"/>
          <w:rFonts w:cs="Arial"/>
          <w:i w:val="0"/>
          <w:smallCaps w:val="0"/>
          <w:spacing w:val="0"/>
        </w:rPr>
        <w:t xml:space="preserve"> </w:t>
      </w:r>
      <w:r w:rsidR="00F45778">
        <w:rPr>
          <w:rStyle w:val="BookTitle"/>
          <w:rFonts w:cs="Arial"/>
          <w:i w:val="0"/>
          <w:smallCaps w:val="0"/>
          <w:spacing w:val="0"/>
        </w:rPr>
        <w:t>s</w:t>
      </w:r>
      <w:r w:rsidRPr="00987992">
        <w:rPr>
          <w:rStyle w:val="BookTitle"/>
          <w:rFonts w:cs="Arial"/>
          <w:i w:val="0"/>
          <w:smallCaps w:val="0"/>
          <w:spacing w:val="0"/>
        </w:rPr>
        <w:t>tates</w:t>
      </w:r>
      <w:r w:rsidR="00E80F34">
        <w:rPr>
          <w:rStyle w:val="BookTitle"/>
          <w:rFonts w:cs="Arial"/>
          <w:i w:val="0"/>
          <w:smallCaps w:val="0"/>
          <w:spacing w:val="0"/>
        </w:rPr>
        <w:t xml:space="preserve"> and </w:t>
      </w:r>
      <w:r w:rsidR="00F45778">
        <w:rPr>
          <w:rStyle w:val="BookTitle"/>
          <w:rFonts w:cs="Arial"/>
          <w:i w:val="0"/>
          <w:smallCaps w:val="0"/>
          <w:spacing w:val="0"/>
        </w:rPr>
        <w:t>t</w:t>
      </w:r>
      <w:r w:rsidR="00E80F34">
        <w:rPr>
          <w:rStyle w:val="BookTitle"/>
          <w:rFonts w:cs="Arial"/>
          <w:i w:val="0"/>
          <w:smallCaps w:val="0"/>
          <w:spacing w:val="0"/>
        </w:rPr>
        <w:t>erritories</w:t>
      </w:r>
      <w:r w:rsidRPr="00987992">
        <w:rPr>
          <w:rStyle w:val="BookTitle"/>
          <w:rFonts w:cs="Arial"/>
          <w:i w:val="0"/>
          <w:smallCaps w:val="0"/>
          <w:spacing w:val="0"/>
        </w:rPr>
        <w:t xml:space="preserve"> who</w:t>
      </w:r>
      <w:r w:rsidR="004F3DF7">
        <w:rPr>
          <w:rStyle w:val="BookTitle"/>
          <w:rFonts w:cs="Arial"/>
          <w:i w:val="0"/>
          <w:smallCaps w:val="0"/>
          <w:spacing w:val="0"/>
        </w:rPr>
        <w:t>se</w:t>
      </w:r>
      <w:r w:rsidRPr="00987992">
        <w:rPr>
          <w:rStyle w:val="BookTitle"/>
          <w:rFonts w:cs="Arial"/>
          <w:i w:val="0"/>
          <w:smallCaps w:val="0"/>
          <w:spacing w:val="0"/>
        </w:rPr>
        <w:t xml:space="preserve"> share of the national population</w:t>
      </w:r>
      <w:r w:rsidR="004F3DF7">
        <w:rPr>
          <w:rStyle w:val="BookTitle"/>
          <w:rFonts w:cs="Arial"/>
          <w:i w:val="0"/>
          <w:smallCaps w:val="0"/>
          <w:spacing w:val="0"/>
        </w:rPr>
        <w:t xml:space="preserve"> has fallen, at the time of reallocation</w:t>
      </w:r>
      <w:r w:rsidRPr="00987992">
        <w:rPr>
          <w:rStyle w:val="BookTitle"/>
          <w:rFonts w:cs="Arial"/>
          <w:i w:val="0"/>
          <w:smallCaps w:val="0"/>
          <w:spacing w:val="0"/>
        </w:rPr>
        <w:t xml:space="preserve">.  </w:t>
      </w:r>
    </w:p>
    <w:p w14:paraId="19247969" w14:textId="77777777" w:rsidR="00D92D2A" w:rsidRPr="007D6567" w:rsidRDefault="00674FC5" w:rsidP="007D6567">
      <w:pPr>
        <w:pStyle w:val="Heading1"/>
        <w:rPr>
          <w:rStyle w:val="BookTitle"/>
          <w:rFonts w:cs="Arial"/>
          <w:i w:val="0"/>
          <w:smallCaps w:val="0"/>
          <w:spacing w:val="0"/>
        </w:rPr>
      </w:pPr>
      <w:r w:rsidRPr="000C317C">
        <w:rPr>
          <w:rStyle w:val="BookTitle"/>
          <w:rFonts w:cs="Arial"/>
          <w:i w:val="0"/>
          <w:smallCaps w:val="0"/>
          <w:spacing w:val="0"/>
        </w:rPr>
        <w:t>The National Injury Insurance Scheme (NIIS)</w:t>
      </w:r>
    </w:p>
    <w:p w14:paraId="27526599" w14:textId="77777777" w:rsidR="007D6567" w:rsidRPr="007D6567" w:rsidRDefault="00225B9E" w:rsidP="00225B9E">
      <w:pPr>
        <w:pStyle w:val="ListParagraph"/>
        <w:numPr>
          <w:ilvl w:val="0"/>
          <w:numId w:val="23"/>
        </w:numPr>
        <w:rPr>
          <w:rStyle w:val="BookTitle"/>
          <w:i w:val="0"/>
          <w:smallCaps w:val="0"/>
          <w:spacing w:val="0"/>
        </w:rPr>
      </w:pPr>
      <w:r w:rsidRPr="00225B9E">
        <w:rPr>
          <w:rStyle w:val="BookTitle"/>
          <w:i w:val="0"/>
          <w:smallCaps w:val="0"/>
          <w:spacing w:val="0"/>
        </w:rPr>
        <w:t>The minimum benchmarks are outlined in the COAG Decision Regulation Impact Statements – Standing Council on Federal Financial Relations for motor vehicle or workplace accidents.</w:t>
      </w:r>
    </w:p>
    <w:p w14:paraId="1F1057C1" w14:textId="77777777" w:rsidR="007D6567" w:rsidRPr="007D6567" w:rsidRDefault="007D6567" w:rsidP="007D6567">
      <w:pPr>
        <w:pStyle w:val="ListParagraph"/>
        <w:rPr>
          <w:rStyle w:val="BookTitle"/>
          <w:rFonts w:cs="Arial"/>
          <w:i w:val="0"/>
          <w:smallCaps w:val="0"/>
          <w:spacing w:val="0"/>
        </w:rPr>
      </w:pPr>
    </w:p>
    <w:p w14:paraId="5103514B" w14:textId="77777777" w:rsidR="007C1530" w:rsidRPr="00D72122" w:rsidRDefault="00163B63" w:rsidP="00D72122">
      <w:pPr>
        <w:pStyle w:val="ListParagraph"/>
        <w:numPr>
          <w:ilvl w:val="0"/>
          <w:numId w:val="23"/>
        </w:numPr>
        <w:rPr>
          <w:rStyle w:val="BookTitle"/>
          <w:i w:val="0"/>
          <w:smallCaps w:val="0"/>
          <w:spacing w:val="0"/>
        </w:rPr>
      </w:pPr>
      <w:r>
        <w:rPr>
          <w:rStyle w:val="BookTitle"/>
          <w:rFonts w:cs="Arial"/>
          <w:i w:val="0"/>
          <w:smallCaps w:val="0"/>
          <w:spacing w:val="0"/>
        </w:rPr>
        <w:t xml:space="preserve">The </w:t>
      </w:r>
      <w:r w:rsidR="00814CC8">
        <w:rPr>
          <w:rStyle w:val="BookTitle"/>
          <w:rFonts w:cs="Arial"/>
          <w:i w:val="0"/>
          <w:smallCaps w:val="0"/>
          <w:spacing w:val="0"/>
        </w:rPr>
        <w:t>Northern Territory</w:t>
      </w:r>
      <w:r w:rsidR="00CB45ED" w:rsidRPr="00D72122">
        <w:rPr>
          <w:rStyle w:val="BookTitle"/>
          <w:rFonts w:cs="Arial"/>
          <w:i w:val="0"/>
          <w:smallCaps w:val="0"/>
          <w:spacing w:val="0"/>
        </w:rPr>
        <w:t xml:space="preserve"> will make additional contributions to the NDIS if </w:t>
      </w:r>
      <w:r w:rsidR="00995C95">
        <w:rPr>
          <w:rStyle w:val="BookTitle"/>
          <w:rFonts w:cs="Arial"/>
          <w:i w:val="0"/>
          <w:smallCaps w:val="0"/>
          <w:spacing w:val="0"/>
        </w:rPr>
        <w:t xml:space="preserve">the </w:t>
      </w:r>
      <w:r w:rsidR="00814CC8">
        <w:rPr>
          <w:rStyle w:val="BookTitle"/>
          <w:rFonts w:cs="Arial"/>
          <w:i w:val="0"/>
          <w:smallCaps w:val="0"/>
          <w:spacing w:val="0"/>
        </w:rPr>
        <w:t>Northern Territory</w:t>
      </w:r>
      <w:r>
        <w:rPr>
          <w:rStyle w:val="BookTitle"/>
          <w:rFonts w:cs="Arial"/>
          <w:i w:val="0"/>
          <w:smallCaps w:val="0"/>
          <w:spacing w:val="0"/>
        </w:rPr>
        <w:t>’s</w:t>
      </w:r>
      <w:r w:rsidR="00D72122" w:rsidRPr="00D72122">
        <w:rPr>
          <w:rStyle w:val="BookTitle"/>
          <w:rFonts w:cs="Arial"/>
          <w:i w:val="0"/>
          <w:smallCaps w:val="0"/>
          <w:spacing w:val="0"/>
        </w:rPr>
        <w:t xml:space="preserve"> motor vehicle or workplace insurance schemes are below nationally agreed minimum benchmarks, or any revised minimum benchmarks subsequently amended </w:t>
      </w:r>
      <w:r w:rsidR="00D72122">
        <w:rPr>
          <w:rStyle w:val="BookTitle"/>
          <w:rFonts w:cs="Arial"/>
          <w:i w:val="0"/>
          <w:smallCaps w:val="0"/>
          <w:spacing w:val="0"/>
        </w:rPr>
        <w:t>b</w:t>
      </w:r>
      <w:r w:rsidR="00D72122" w:rsidRPr="00D72122">
        <w:rPr>
          <w:rStyle w:val="BookTitle"/>
          <w:rFonts w:cs="Arial"/>
          <w:i w:val="0"/>
          <w:smallCaps w:val="0"/>
          <w:spacing w:val="0"/>
        </w:rPr>
        <w:t xml:space="preserve">y the Standing Council on Federal Financial Relations. The Commonwealth will agree with states and territories a process to verify that minimum benchmarks continue to be met. </w:t>
      </w:r>
    </w:p>
    <w:p w14:paraId="07527D58" w14:textId="77777777" w:rsidR="00D72122" w:rsidRPr="00D72122" w:rsidRDefault="00D72122" w:rsidP="00D72122">
      <w:pPr>
        <w:pStyle w:val="ListParagraph"/>
        <w:ind w:left="360"/>
        <w:rPr>
          <w:rStyle w:val="BookTitle"/>
          <w:i w:val="0"/>
          <w:smallCaps w:val="0"/>
          <w:spacing w:val="0"/>
        </w:rPr>
      </w:pPr>
    </w:p>
    <w:p w14:paraId="029F5D4F" w14:textId="77777777" w:rsidR="00D838F5" w:rsidRPr="00E060B6" w:rsidRDefault="00C22E77" w:rsidP="009D02B5">
      <w:pPr>
        <w:pStyle w:val="ListParagraph"/>
        <w:numPr>
          <w:ilvl w:val="0"/>
          <w:numId w:val="23"/>
        </w:numPr>
        <w:rPr>
          <w:rStyle w:val="BookTitle"/>
          <w:i w:val="0"/>
          <w:smallCaps w:val="0"/>
          <w:spacing w:val="0"/>
        </w:rPr>
      </w:pPr>
      <w:r>
        <w:rPr>
          <w:rStyle w:val="BookTitle"/>
          <w:rFonts w:cs="Arial"/>
          <w:i w:val="0"/>
          <w:smallCaps w:val="0"/>
          <w:spacing w:val="0"/>
        </w:rPr>
        <w:t xml:space="preserve">The amount of any additional contributions </w:t>
      </w:r>
      <w:r w:rsidRPr="00E060B6">
        <w:rPr>
          <w:rStyle w:val="BookTitle"/>
          <w:rFonts w:cs="Arial"/>
          <w:i w:val="0"/>
          <w:smallCaps w:val="0"/>
          <w:spacing w:val="0"/>
        </w:rPr>
        <w:t xml:space="preserve">from </w:t>
      </w:r>
      <w:r w:rsidR="00163B63">
        <w:rPr>
          <w:rStyle w:val="BookTitle"/>
          <w:rFonts w:cs="Arial"/>
          <w:i w:val="0"/>
          <w:smallCaps w:val="0"/>
          <w:spacing w:val="0"/>
        </w:rPr>
        <w:t xml:space="preserve">the </w:t>
      </w:r>
      <w:r w:rsidR="00814CC8">
        <w:rPr>
          <w:rStyle w:val="BookTitle"/>
          <w:rFonts w:cs="Arial"/>
          <w:i w:val="0"/>
          <w:smallCaps w:val="0"/>
          <w:spacing w:val="0"/>
        </w:rPr>
        <w:t>Northern Territory</w:t>
      </w:r>
      <w:r w:rsidRPr="00E060B6">
        <w:rPr>
          <w:rStyle w:val="BookTitle"/>
          <w:rFonts w:cs="Arial"/>
          <w:i w:val="0"/>
          <w:smallCaps w:val="0"/>
          <w:spacing w:val="0"/>
        </w:rPr>
        <w:t xml:space="preserve"> under Clause </w:t>
      </w:r>
      <w:r w:rsidR="002E18DF">
        <w:rPr>
          <w:rStyle w:val="BookTitle"/>
          <w:rFonts w:cs="Arial"/>
          <w:i w:val="0"/>
          <w:smallCaps w:val="0"/>
          <w:spacing w:val="0"/>
        </w:rPr>
        <w:t>17</w:t>
      </w:r>
      <w:r w:rsidR="002E18DF" w:rsidRPr="00E060B6">
        <w:rPr>
          <w:rStyle w:val="BookTitle"/>
          <w:rFonts w:cs="Arial"/>
          <w:i w:val="0"/>
          <w:smallCaps w:val="0"/>
          <w:spacing w:val="0"/>
        </w:rPr>
        <w:t xml:space="preserve"> </w:t>
      </w:r>
      <w:r w:rsidRPr="00E060B6">
        <w:rPr>
          <w:rStyle w:val="BookTitle"/>
          <w:rFonts w:cs="Arial"/>
          <w:i w:val="0"/>
          <w:smallCaps w:val="0"/>
          <w:spacing w:val="0"/>
        </w:rPr>
        <w:t>will be the cost of the NDIS plan</w:t>
      </w:r>
      <w:r w:rsidR="0027009F" w:rsidRPr="00E060B6">
        <w:rPr>
          <w:rStyle w:val="BookTitle"/>
          <w:rFonts w:cs="Arial"/>
          <w:i w:val="0"/>
          <w:smallCaps w:val="0"/>
          <w:spacing w:val="0"/>
        </w:rPr>
        <w:t xml:space="preserve">, and </w:t>
      </w:r>
      <w:r w:rsidR="00225B9E">
        <w:rPr>
          <w:rStyle w:val="BookTitle"/>
          <w:rFonts w:cs="Arial"/>
          <w:i w:val="0"/>
          <w:smallCaps w:val="0"/>
          <w:spacing w:val="0"/>
        </w:rPr>
        <w:t xml:space="preserve">agreed </w:t>
      </w:r>
      <w:r w:rsidR="0027009F" w:rsidRPr="00E060B6">
        <w:rPr>
          <w:rStyle w:val="BookTitle"/>
          <w:rFonts w:cs="Arial"/>
          <w:i w:val="0"/>
          <w:smallCaps w:val="0"/>
          <w:spacing w:val="0"/>
        </w:rPr>
        <w:t xml:space="preserve">administration </w:t>
      </w:r>
      <w:r w:rsidR="00225B9E">
        <w:rPr>
          <w:rStyle w:val="BookTitle"/>
          <w:rFonts w:cs="Arial"/>
          <w:i w:val="0"/>
          <w:smallCaps w:val="0"/>
          <w:spacing w:val="0"/>
        </w:rPr>
        <w:t>costs</w:t>
      </w:r>
      <w:r w:rsidR="0027009F" w:rsidRPr="00E060B6">
        <w:rPr>
          <w:rStyle w:val="BookTitle"/>
          <w:rFonts w:cs="Arial"/>
          <w:i w:val="0"/>
          <w:smallCaps w:val="0"/>
          <w:spacing w:val="0"/>
        </w:rPr>
        <w:t>,</w:t>
      </w:r>
      <w:r w:rsidRPr="00E060B6">
        <w:rPr>
          <w:rStyle w:val="BookTitle"/>
          <w:rFonts w:cs="Arial"/>
          <w:i w:val="0"/>
          <w:smallCaps w:val="0"/>
          <w:spacing w:val="0"/>
        </w:rPr>
        <w:t xml:space="preserve"> provided to a person in the NDIS. </w:t>
      </w:r>
    </w:p>
    <w:p w14:paraId="36CB45FD" w14:textId="77777777" w:rsidR="00D838F5" w:rsidRPr="00E060B6" w:rsidRDefault="00D838F5" w:rsidP="00CA3465">
      <w:pPr>
        <w:pStyle w:val="ListParagraph"/>
        <w:ind w:left="360"/>
        <w:rPr>
          <w:rStyle w:val="BookTitle"/>
          <w:i w:val="0"/>
          <w:smallCaps w:val="0"/>
          <w:spacing w:val="0"/>
        </w:rPr>
      </w:pPr>
    </w:p>
    <w:p w14:paraId="2F48CDC9" w14:textId="77777777" w:rsidR="000349DC" w:rsidRPr="00E060B6" w:rsidRDefault="00163B63" w:rsidP="00CA3465">
      <w:pPr>
        <w:pStyle w:val="ListParagraph"/>
        <w:numPr>
          <w:ilvl w:val="0"/>
          <w:numId w:val="23"/>
        </w:numPr>
        <w:rPr>
          <w:rStyle w:val="BookTitle"/>
          <w:rFonts w:cs="Arial"/>
          <w:i w:val="0"/>
          <w:smallCaps w:val="0"/>
          <w:spacing w:val="0"/>
        </w:rPr>
      </w:pPr>
      <w:r>
        <w:rPr>
          <w:rStyle w:val="BookTitle"/>
          <w:rFonts w:cs="Arial"/>
          <w:i w:val="0"/>
          <w:smallCaps w:val="0"/>
          <w:spacing w:val="0"/>
        </w:rPr>
        <w:lastRenderedPageBreak/>
        <w:t xml:space="preserve">The </w:t>
      </w:r>
      <w:r w:rsidR="006D0DC8" w:rsidRPr="00E060B6">
        <w:rPr>
          <w:rStyle w:val="BookTitle"/>
          <w:rFonts w:cs="Arial"/>
          <w:i w:val="0"/>
          <w:smallCaps w:val="0"/>
          <w:spacing w:val="0"/>
        </w:rPr>
        <w:t xml:space="preserve">Commonwealth </w:t>
      </w:r>
      <w:r w:rsidR="0036505A">
        <w:rPr>
          <w:rStyle w:val="BookTitle"/>
          <w:rFonts w:cs="Arial"/>
          <w:i w:val="0"/>
          <w:smallCaps w:val="0"/>
          <w:spacing w:val="0"/>
        </w:rPr>
        <w:t xml:space="preserve">and the Northern Territory </w:t>
      </w:r>
      <w:r w:rsidR="006D0DC8" w:rsidRPr="00E060B6">
        <w:rPr>
          <w:rStyle w:val="BookTitle"/>
          <w:rFonts w:cs="Arial"/>
          <w:i w:val="0"/>
          <w:smallCaps w:val="0"/>
          <w:spacing w:val="0"/>
        </w:rPr>
        <w:t xml:space="preserve">will continue </w:t>
      </w:r>
      <w:r w:rsidR="00DB6204" w:rsidRPr="00E060B6">
        <w:rPr>
          <w:rStyle w:val="BookTitle"/>
          <w:rFonts w:cs="Arial"/>
          <w:i w:val="0"/>
          <w:smallCaps w:val="0"/>
          <w:spacing w:val="0"/>
        </w:rPr>
        <w:t xml:space="preserve">to assess the feasibility of a NIIS for catastrophic general accidents </w:t>
      </w:r>
      <w:r w:rsidR="006D0DC8" w:rsidRPr="00E060B6">
        <w:rPr>
          <w:rStyle w:val="BookTitle"/>
          <w:rFonts w:cs="Arial"/>
          <w:i w:val="0"/>
          <w:smallCaps w:val="0"/>
          <w:spacing w:val="0"/>
        </w:rPr>
        <w:t>in good faith, through the Standing Council on Federal Financial Relations</w:t>
      </w:r>
      <w:r w:rsidR="00DB6204" w:rsidRPr="00E060B6">
        <w:rPr>
          <w:rStyle w:val="BookTitle"/>
          <w:rFonts w:cs="Arial"/>
          <w:i w:val="0"/>
          <w:smallCaps w:val="0"/>
          <w:spacing w:val="0"/>
        </w:rPr>
        <w:t>.</w:t>
      </w:r>
    </w:p>
    <w:p w14:paraId="170B5E74" w14:textId="77777777" w:rsidR="00D838F5" w:rsidRPr="00E060B6" w:rsidRDefault="00D838F5" w:rsidP="00CA3465">
      <w:pPr>
        <w:pStyle w:val="ListParagraph"/>
        <w:ind w:left="360"/>
        <w:rPr>
          <w:rStyle w:val="BookTitle"/>
          <w:rFonts w:cs="Arial"/>
          <w:i w:val="0"/>
          <w:smallCaps w:val="0"/>
          <w:spacing w:val="0"/>
        </w:rPr>
      </w:pPr>
    </w:p>
    <w:p w14:paraId="2A335817" w14:textId="77777777" w:rsidR="00D838F5" w:rsidRPr="00E060B6" w:rsidRDefault="00D838F5" w:rsidP="00CA3465">
      <w:pPr>
        <w:pStyle w:val="ListParagraph"/>
        <w:numPr>
          <w:ilvl w:val="0"/>
          <w:numId w:val="23"/>
        </w:numPr>
        <w:rPr>
          <w:rStyle w:val="BookTitle"/>
          <w:rFonts w:cs="Arial"/>
          <w:i w:val="0"/>
          <w:smallCaps w:val="0"/>
          <w:spacing w:val="0"/>
        </w:rPr>
      </w:pPr>
      <w:r w:rsidRPr="00E060B6">
        <w:t xml:space="preserve">The Commonwealth and </w:t>
      </w:r>
      <w:r w:rsidR="000F3FD2">
        <w:t xml:space="preserve">the </w:t>
      </w:r>
      <w:r w:rsidR="00814CC8">
        <w:t>Northern Territory</w:t>
      </w:r>
      <w:r w:rsidRPr="00E060B6">
        <w:t xml:space="preserve"> </w:t>
      </w:r>
      <w:r w:rsidR="00E24201" w:rsidRPr="00E060B6">
        <w:t xml:space="preserve">may </w:t>
      </w:r>
      <w:r w:rsidRPr="00E060B6">
        <w:t>continue negotiations, through the Standing Council on Federal Financial Relations, on</w:t>
      </w:r>
      <w:r w:rsidR="00DB6204" w:rsidRPr="00E060B6">
        <w:t xml:space="preserve"> coverage for</w:t>
      </w:r>
      <w:r w:rsidRPr="00E060B6">
        <w:t xml:space="preserve"> n</w:t>
      </w:r>
      <w:r w:rsidR="00E24201" w:rsidRPr="00E060B6">
        <w:t xml:space="preserve">o fault </w:t>
      </w:r>
      <w:r w:rsidR="00DB6204" w:rsidRPr="00E060B6">
        <w:t xml:space="preserve">catastrophic </w:t>
      </w:r>
      <w:r w:rsidR="00E24201" w:rsidRPr="00E060B6">
        <w:t xml:space="preserve">medical </w:t>
      </w:r>
      <w:r w:rsidR="00DB6204" w:rsidRPr="00E060B6">
        <w:t>treatment accidents</w:t>
      </w:r>
      <w:r w:rsidR="00E24201" w:rsidRPr="00E060B6">
        <w:t>, following a decision by COAG in 2017 to not proceed with the medical injury stream of the NIIS at this time.</w:t>
      </w:r>
    </w:p>
    <w:p w14:paraId="0EC73CEE" w14:textId="77777777" w:rsidR="00D838F5" w:rsidRPr="00D838F5" w:rsidRDefault="00D838F5" w:rsidP="00CA3465">
      <w:pPr>
        <w:pStyle w:val="ListParagraph"/>
        <w:ind w:left="360"/>
        <w:rPr>
          <w:rStyle w:val="BookTitle"/>
          <w:rFonts w:cs="Arial"/>
          <w:i w:val="0"/>
          <w:smallCaps w:val="0"/>
          <w:spacing w:val="0"/>
        </w:rPr>
      </w:pPr>
    </w:p>
    <w:p w14:paraId="0C793062" w14:textId="77777777" w:rsidR="00C76630" w:rsidRPr="00990B90" w:rsidRDefault="00C76630" w:rsidP="00CA3465">
      <w:pPr>
        <w:pStyle w:val="ListParagraph"/>
        <w:numPr>
          <w:ilvl w:val="0"/>
          <w:numId w:val="23"/>
        </w:numPr>
        <w:sectPr w:rsidR="00C76630" w:rsidRPr="00990B90">
          <w:pgSz w:w="11906" w:h="16838"/>
          <w:pgMar w:top="1440" w:right="1440" w:bottom="1440" w:left="1440" w:header="708" w:footer="708" w:gutter="0"/>
          <w:cols w:space="708"/>
          <w:docGrid w:linePitch="360"/>
        </w:sectPr>
      </w:pPr>
    </w:p>
    <w:p w14:paraId="2041E2BD" w14:textId="77777777" w:rsidR="007E5817" w:rsidRPr="00C76630" w:rsidRDefault="00A27779"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lastRenderedPageBreak/>
        <w:t xml:space="preserve">Schedule </w:t>
      </w:r>
      <w:r w:rsidR="002966AE" w:rsidRPr="00C76630">
        <w:rPr>
          <w:rFonts w:cs="Arial"/>
          <w:color w:val="17365D" w:themeColor="text2" w:themeShade="BF"/>
          <w:kern w:val="28"/>
          <w:sz w:val="36"/>
          <w:lang w:val="en-US"/>
        </w:rPr>
        <w:t>B</w:t>
      </w:r>
      <w:r w:rsidR="007E5817" w:rsidRPr="00C76630">
        <w:rPr>
          <w:rFonts w:cs="Arial"/>
          <w:color w:val="17365D" w:themeColor="text2" w:themeShade="BF"/>
          <w:kern w:val="28"/>
          <w:sz w:val="36"/>
          <w:lang w:val="en-US"/>
        </w:rPr>
        <w:t>. Transitional provisions</w:t>
      </w:r>
    </w:p>
    <w:p w14:paraId="1AA43CE9" w14:textId="77777777" w:rsidR="006D4C90" w:rsidRPr="000C317C" w:rsidRDefault="006D4C90" w:rsidP="00CA3465">
      <w:pPr>
        <w:pStyle w:val="Heading1"/>
        <w:rPr>
          <w:rStyle w:val="BookTitle"/>
          <w:rFonts w:cs="Arial"/>
          <w:i w:val="0"/>
          <w:smallCaps w:val="0"/>
          <w:spacing w:val="0"/>
        </w:rPr>
      </w:pPr>
      <w:r w:rsidRPr="000C317C">
        <w:rPr>
          <w:rStyle w:val="BookTitle"/>
          <w:rFonts w:cs="Arial"/>
          <w:i w:val="0"/>
          <w:smallCaps w:val="0"/>
          <w:spacing w:val="0"/>
        </w:rPr>
        <w:t xml:space="preserve">End of transition arrangements </w:t>
      </w:r>
    </w:p>
    <w:p w14:paraId="29C17EBA" w14:textId="77777777" w:rsidR="00E24201" w:rsidRPr="00674A5D" w:rsidRDefault="00E24201" w:rsidP="00BD41E6">
      <w:pPr>
        <w:pStyle w:val="ListParagraph"/>
        <w:numPr>
          <w:ilvl w:val="0"/>
          <w:numId w:val="57"/>
        </w:numPr>
        <w:spacing w:after="120"/>
      </w:pPr>
      <w:r w:rsidRPr="00674A5D">
        <w:t xml:space="preserve">Remaining transition funding mechanism payments will be in addition to </w:t>
      </w:r>
      <w:r w:rsidR="00163B63">
        <w:t xml:space="preserve">the </w:t>
      </w:r>
      <w:r w:rsidR="00814CC8">
        <w:t>Northern Territory</w:t>
      </w:r>
      <w:r w:rsidR="007A7546">
        <w:t>’s</w:t>
      </w:r>
      <w:r w:rsidRPr="00674A5D">
        <w:t xml:space="preserve"> NDIS contributions made under this Agreement.</w:t>
      </w:r>
      <w:r w:rsidRPr="00E24201">
        <w:t xml:space="preserve"> </w:t>
      </w:r>
      <w:r w:rsidRPr="00674A5D">
        <w:t xml:space="preserve">The arrears nature of the transition funding mechanism means that payment(s) for the final period of transition from </w:t>
      </w:r>
      <w:r w:rsidR="00163B63">
        <w:t>the Northern Territory</w:t>
      </w:r>
      <w:r w:rsidRPr="00674A5D">
        <w:t xml:space="preserve"> will be made </w:t>
      </w:r>
      <w:r w:rsidR="00EC0624" w:rsidRPr="00EC0624">
        <w:t>durin</w:t>
      </w:r>
      <w:r w:rsidR="00EC0624">
        <w:t>g the first months of the full S</w:t>
      </w:r>
      <w:r w:rsidR="00EC0624" w:rsidRPr="00EC0624">
        <w:t>cheme funding arrangements</w:t>
      </w:r>
      <w:r w:rsidR="00EC0624">
        <w:t xml:space="preserve">. </w:t>
      </w:r>
    </w:p>
    <w:p w14:paraId="7F27755E" w14:textId="77777777" w:rsidR="00E24201" w:rsidRPr="00674A5D" w:rsidRDefault="00E24201" w:rsidP="00CA3465">
      <w:pPr>
        <w:pStyle w:val="ListParagraph"/>
        <w:spacing w:after="120"/>
        <w:ind w:left="360"/>
      </w:pPr>
    </w:p>
    <w:p w14:paraId="27CE8226" w14:textId="77777777" w:rsidR="009873E9" w:rsidRPr="00A1692A" w:rsidRDefault="006D4C90">
      <w:pPr>
        <w:pStyle w:val="ListParagraph"/>
        <w:numPr>
          <w:ilvl w:val="0"/>
          <w:numId w:val="41"/>
        </w:numPr>
        <w:spacing w:after="120"/>
      </w:pPr>
      <w:r w:rsidRPr="00A1692A">
        <w:t xml:space="preserve">If the transition of existing </w:t>
      </w:r>
      <w:r w:rsidR="00BD41E6" w:rsidRPr="00A1692A">
        <w:t xml:space="preserve">active </w:t>
      </w:r>
      <w:r w:rsidR="00814CC8" w:rsidRPr="00A1692A">
        <w:t>Northern Territory</w:t>
      </w:r>
      <w:r w:rsidR="000E6B7A" w:rsidRPr="00A1692A">
        <w:t xml:space="preserve"> specialist </w:t>
      </w:r>
      <w:r w:rsidRPr="00A1692A">
        <w:t xml:space="preserve">disability clients into the NDIS is not complete by </w:t>
      </w:r>
      <w:r w:rsidR="00163B63" w:rsidRPr="00DE744E">
        <w:t>30 June 2019</w:t>
      </w:r>
      <w:r w:rsidR="007A7546" w:rsidRPr="00DE744E">
        <w:t>,</w:t>
      </w:r>
      <w:r w:rsidRPr="00DE744E">
        <w:t xml:space="preserve"> </w:t>
      </w:r>
      <w:r w:rsidR="000323B4" w:rsidRPr="00DE744E">
        <w:t xml:space="preserve">the Parties </w:t>
      </w:r>
      <w:r w:rsidR="00A27779" w:rsidRPr="00DE744E">
        <w:t>agree to</w:t>
      </w:r>
      <w:r w:rsidR="001B18EC" w:rsidRPr="00DE744E">
        <w:t xml:space="preserve"> </w:t>
      </w:r>
      <w:r w:rsidR="00E24201" w:rsidRPr="00DE744E">
        <w:t xml:space="preserve">apply </w:t>
      </w:r>
      <w:r w:rsidR="001B18EC" w:rsidRPr="00DE744E">
        <w:t xml:space="preserve">a </w:t>
      </w:r>
      <w:r w:rsidRPr="00DE744E">
        <w:t xml:space="preserve">temporary </w:t>
      </w:r>
      <w:r w:rsidR="00E24201" w:rsidRPr="00DE744E">
        <w:t xml:space="preserve">discount </w:t>
      </w:r>
      <w:r w:rsidRPr="00DE744E">
        <w:t xml:space="preserve">to </w:t>
      </w:r>
      <w:r w:rsidR="00814CC8" w:rsidRPr="00DE744E">
        <w:t>Northern Territory</w:t>
      </w:r>
      <w:r w:rsidR="007A7546" w:rsidRPr="00DE744E">
        <w:t>’s</w:t>
      </w:r>
      <w:r w:rsidR="00A27779" w:rsidRPr="00DE744E">
        <w:t xml:space="preserve"> </w:t>
      </w:r>
      <w:r w:rsidRPr="00DE744E">
        <w:t xml:space="preserve">financial contribution, </w:t>
      </w:r>
      <w:r w:rsidR="00D717C6" w:rsidRPr="00DE744E">
        <w:t>for a</w:t>
      </w:r>
      <w:r w:rsidR="001B18EC" w:rsidRPr="00DE744E">
        <w:t xml:space="preserve"> maximum of </w:t>
      </w:r>
      <w:r w:rsidR="005C3B1B" w:rsidRPr="00DE744E">
        <w:t>nine</w:t>
      </w:r>
      <w:r w:rsidR="001B18EC" w:rsidRPr="00DE744E">
        <w:t xml:space="preserve"> months until 31</w:t>
      </w:r>
      <w:r w:rsidR="00995C95" w:rsidRPr="00DE744E">
        <w:t> </w:t>
      </w:r>
      <w:r w:rsidR="005C3B1B" w:rsidRPr="00DE744E">
        <w:t xml:space="preserve">March </w:t>
      </w:r>
      <w:r w:rsidR="00163B63" w:rsidRPr="00DE744E">
        <w:t>20</w:t>
      </w:r>
      <w:r w:rsidR="005C3B1B" w:rsidRPr="00DE744E">
        <w:t>20</w:t>
      </w:r>
      <w:r w:rsidR="007A7546" w:rsidRPr="00DE744E">
        <w:t xml:space="preserve">. </w:t>
      </w:r>
    </w:p>
    <w:p w14:paraId="3863ADF8" w14:textId="77777777" w:rsidR="009873E9" w:rsidRPr="00DE744E" w:rsidRDefault="009873E9" w:rsidP="009873E9">
      <w:pPr>
        <w:pStyle w:val="ListParagraph"/>
        <w:spacing w:after="120"/>
        <w:ind w:left="360"/>
      </w:pPr>
    </w:p>
    <w:p w14:paraId="6315C57A" w14:textId="77777777" w:rsidR="00DB5981" w:rsidRPr="00DE744E" w:rsidRDefault="00AB72FF" w:rsidP="007536EA">
      <w:pPr>
        <w:pStyle w:val="ListParagraph"/>
        <w:numPr>
          <w:ilvl w:val="0"/>
          <w:numId w:val="41"/>
        </w:numPr>
        <w:spacing w:after="120"/>
        <w:rPr>
          <w:rStyle w:val="BookTitle"/>
          <w:i w:val="0"/>
          <w:smallCaps w:val="0"/>
          <w:spacing w:val="0"/>
        </w:rPr>
      </w:pPr>
      <w:r w:rsidRPr="00DE744E">
        <w:t>The discount will</w:t>
      </w:r>
      <w:r w:rsidR="00DB5981" w:rsidRPr="00DE744E">
        <w:t xml:space="preserve"> include</w:t>
      </w:r>
      <w:r w:rsidR="00B90D34" w:rsidRPr="00DE744E">
        <w:t xml:space="preserve"> </w:t>
      </w:r>
      <w:r w:rsidR="00240F1D" w:rsidRPr="00DE744E">
        <w:rPr>
          <w:rStyle w:val="BookTitle"/>
          <w:i w:val="0"/>
          <w:smallCaps w:val="0"/>
          <w:spacing w:val="0"/>
        </w:rPr>
        <w:t xml:space="preserve">a </w:t>
      </w:r>
      <w:r w:rsidR="00DB5981" w:rsidRPr="00DE744E">
        <w:rPr>
          <w:rStyle w:val="BookTitle"/>
          <w:i w:val="0"/>
          <w:smallCaps w:val="0"/>
          <w:spacing w:val="0"/>
        </w:rPr>
        <w:t xml:space="preserve">per </w:t>
      </w:r>
      <w:r w:rsidR="00251C27" w:rsidRPr="00DE744E">
        <w:rPr>
          <w:rStyle w:val="BookTitle"/>
          <w:i w:val="0"/>
          <w:smallCaps w:val="0"/>
          <w:spacing w:val="0"/>
        </w:rPr>
        <w:t>person</w:t>
      </w:r>
      <w:r w:rsidR="008E7A1E" w:rsidRPr="00DE744E">
        <w:rPr>
          <w:rStyle w:val="BookTitle"/>
          <w:i w:val="0"/>
          <w:smallCaps w:val="0"/>
          <w:spacing w:val="0"/>
        </w:rPr>
        <w:t xml:space="preserve"> </w:t>
      </w:r>
      <w:r w:rsidR="00447A28" w:rsidRPr="00DE744E">
        <w:rPr>
          <w:rStyle w:val="BookTitle"/>
          <w:i w:val="0"/>
          <w:smallCaps w:val="0"/>
          <w:spacing w:val="0"/>
        </w:rPr>
        <w:t xml:space="preserve">amount </w:t>
      </w:r>
      <w:r w:rsidR="00DB5981" w:rsidRPr="00DE744E">
        <w:rPr>
          <w:rStyle w:val="BookTitle"/>
          <w:i w:val="0"/>
          <w:smallCaps w:val="0"/>
          <w:spacing w:val="0"/>
        </w:rPr>
        <w:t>for service delivery costs associated with the client cohorts in Table 2, applied</w:t>
      </w:r>
      <w:r w:rsidR="001B63AE" w:rsidRPr="00DE744E">
        <w:rPr>
          <w:rStyle w:val="BookTitle"/>
          <w:i w:val="0"/>
          <w:smallCaps w:val="0"/>
          <w:spacing w:val="0"/>
        </w:rPr>
        <w:t xml:space="preserve"> </w:t>
      </w:r>
      <w:r w:rsidR="00C22E77" w:rsidRPr="00DE744E">
        <w:rPr>
          <w:rStyle w:val="BookTitle"/>
          <w:i w:val="0"/>
          <w:smallCaps w:val="0"/>
          <w:spacing w:val="0"/>
        </w:rPr>
        <w:t>in arrears</w:t>
      </w:r>
      <w:r w:rsidR="00DB5981" w:rsidRPr="00DE744E">
        <w:rPr>
          <w:rStyle w:val="BookTitle"/>
          <w:i w:val="0"/>
          <w:smallCaps w:val="0"/>
          <w:spacing w:val="0"/>
        </w:rPr>
        <w:t xml:space="preserve"> </w:t>
      </w:r>
      <w:r w:rsidR="008E7A1E" w:rsidRPr="00DE744E">
        <w:rPr>
          <w:rStyle w:val="BookTitle"/>
          <w:i w:val="0"/>
          <w:smallCaps w:val="0"/>
          <w:spacing w:val="0"/>
        </w:rPr>
        <w:t xml:space="preserve">following plan approval, </w:t>
      </w:r>
      <w:r w:rsidR="00DB5981" w:rsidRPr="00DE744E">
        <w:rPr>
          <w:rStyle w:val="BookTitle"/>
          <w:i w:val="0"/>
          <w:smallCaps w:val="0"/>
          <w:spacing w:val="0"/>
        </w:rPr>
        <w:t xml:space="preserve">for all existing active </w:t>
      </w:r>
      <w:r w:rsidR="00814CC8" w:rsidRPr="00DE744E">
        <w:rPr>
          <w:rStyle w:val="BookTitle"/>
          <w:i w:val="0"/>
          <w:smallCaps w:val="0"/>
          <w:spacing w:val="0"/>
        </w:rPr>
        <w:t>Northern Territory</w:t>
      </w:r>
      <w:r w:rsidR="001A0AC1" w:rsidRPr="00DE744E">
        <w:rPr>
          <w:rStyle w:val="BookTitle"/>
          <w:i w:val="0"/>
          <w:smallCaps w:val="0"/>
          <w:spacing w:val="0"/>
        </w:rPr>
        <w:t xml:space="preserve"> specialist disability </w:t>
      </w:r>
      <w:r w:rsidR="00DB5981" w:rsidRPr="00DE744E">
        <w:rPr>
          <w:rStyle w:val="BookTitle"/>
          <w:i w:val="0"/>
          <w:smallCaps w:val="0"/>
          <w:spacing w:val="0"/>
        </w:rPr>
        <w:t>clients for whom:</w:t>
      </w:r>
    </w:p>
    <w:p w14:paraId="5545D6F9" w14:textId="77777777" w:rsidR="00DB5981" w:rsidRPr="00E060B6" w:rsidRDefault="00DB5981" w:rsidP="007536EA">
      <w:pPr>
        <w:pStyle w:val="ListParagraph"/>
        <w:numPr>
          <w:ilvl w:val="1"/>
          <w:numId w:val="41"/>
        </w:numPr>
        <w:spacing w:after="120"/>
        <w:rPr>
          <w:rStyle w:val="BookTitle"/>
          <w:i w:val="0"/>
          <w:smallCaps w:val="0"/>
          <w:spacing w:val="0"/>
        </w:rPr>
      </w:pPr>
      <w:r w:rsidRPr="00DE744E">
        <w:rPr>
          <w:rStyle w:val="BookTitle"/>
          <w:i w:val="0"/>
          <w:smallCaps w:val="0"/>
          <w:spacing w:val="0"/>
        </w:rPr>
        <w:t>a final access decision has not yet</w:t>
      </w:r>
      <w:r w:rsidRPr="00DE744E">
        <w:rPr>
          <w:rStyle w:val="BookTitle"/>
          <w:i w:val="0"/>
          <w:iCs/>
          <w:smallCaps w:val="0"/>
          <w:spacing w:val="0"/>
        </w:rPr>
        <w:t xml:space="preserve"> been </w:t>
      </w:r>
      <w:r w:rsidRPr="00DE744E">
        <w:rPr>
          <w:rStyle w:val="BookTitle"/>
          <w:i w:val="0"/>
          <w:smallCaps w:val="0"/>
          <w:spacing w:val="0"/>
        </w:rPr>
        <w:t>made</w:t>
      </w:r>
      <w:r w:rsidRPr="00E060B6">
        <w:rPr>
          <w:rStyle w:val="BookTitle"/>
          <w:i w:val="0"/>
          <w:smallCaps w:val="0"/>
          <w:spacing w:val="0"/>
        </w:rPr>
        <w:t xml:space="preserve"> but who ultimately go on to meet access requirements</w:t>
      </w:r>
      <w:r w:rsidR="00F52909" w:rsidRPr="00E060B6">
        <w:rPr>
          <w:rStyle w:val="BookTitle"/>
          <w:i w:val="0"/>
          <w:smallCaps w:val="0"/>
          <w:spacing w:val="0"/>
        </w:rPr>
        <w:t>;</w:t>
      </w:r>
      <w:r w:rsidRPr="00E060B6">
        <w:rPr>
          <w:rStyle w:val="BookTitle"/>
          <w:i w:val="0"/>
          <w:smallCaps w:val="0"/>
          <w:spacing w:val="0"/>
        </w:rPr>
        <w:t xml:space="preserve"> or</w:t>
      </w:r>
    </w:p>
    <w:p w14:paraId="7354FFBF" w14:textId="77777777" w:rsidR="00DB5981" w:rsidRPr="009873E9" w:rsidRDefault="00DB5981" w:rsidP="007536EA">
      <w:pPr>
        <w:pStyle w:val="ListParagraph"/>
        <w:numPr>
          <w:ilvl w:val="1"/>
          <w:numId w:val="41"/>
        </w:numPr>
        <w:spacing w:after="120"/>
        <w:rPr>
          <w:rStyle w:val="BookTitle"/>
          <w:i w:val="0"/>
          <w:iCs/>
          <w:spacing w:val="0"/>
        </w:rPr>
      </w:pPr>
      <w:r w:rsidRPr="00E060B6">
        <w:rPr>
          <w:rStyle w:val="BookTitle"/>
          <w:i w:val="0"/>
          <w:smallCaps w:val="0"/>
          <w:spacing w:val="0"/>
        </w:rPr>
        <w:t>an</w:t>
      </w:r>
      <w:r w:rsidRPr="009873E9">
        <w:rPr>
          <w:rStyle w:val="BookTitle"/>
          <w:i w:val="0"/>
          <w:iCs/>
          <w:smallCaps w:val="0"/>
          <w:spacing w:val="0"/>
        </w:rPr>
        <w:t xml:space="preserve"> eligible </w:t>
      </w:r>
      <w:r w:rsidRPr="00E060B6">
        <w:rPr>
          <w:rStyle w:val="BookTitle"/>
          <w:i w:val="0"/>
          <w:smallCaps w:val="0"/>
          <w:spacing w:val="0"/>
        </w:rPr>
        <w:t xml:space="preserve">access decision has been made and they </w:t>
      </w:r>
      <w:r w:rsidRPr="009873E9">
        <w:rPr>
          <w:rStyle w:val="BookTitle"/>
          <w:i w:val="0"/>
          <w:iCs/>
          <w:smallCaps w:val="0"/>
          <w:spacing w:val="0"/>
        </w:rPr>
        <w:t>do not yet have an approved plan.</w:t>
      </w:r>
      <w:r w:rsidRPr="009873E9">
        <w:rPr>
          <w:rStyle w:val="BookTitle"/>
          <w:iCs/>
          <w:spacing w:val="0"/>
        </w:rPr>
        <w:t xml:space="preserve"> </w:t>
      </w:r>
    </w:p>
    <w:p w14:paraId="1EE434CE" w14:textId="77777777" w:rsidR="00447A28" w:rsidRPr="009873E9" w:rsidRDefault="00447A28" w:rsidP="009873E9">
      <w:pPr>
        <w:pStyle w:val="ListParagraph"/>
        <w:spacing w:after="120"/>
        <w:ind w:left="1800"/>
        <w:rPr>
          <w:rStyle w:val="BookTitle"/>
          <w:i w:val="0"/>
          <w:iCs/>
          <w:smallCaps w:val="0"/>
          <w:spacing w:val="0"/>
        </w:rPr>
      </w:pPr>
    </w:p>
    <w:p w14:paraId="33CA8466" w14:textId="77777777" w:rsidR="00447A28" w:rsidRPr="00E060B6" w:rsidRDefault="00447A28" w:rsidP="00132D62">
      <w:pPr>
        <w:pStyle w:val="ListParagraph"/>
        <w:numPr>
          <w:ilvl w:val="0"/>
          <w:numId w:val="41"/>
        </w:numPr>
        <w:spacing w:after="120"/>
        <w:rPr>
          <w:rStyle w:val="BookTitle"/>
          <w:i w:val="0"/>
          <w:smallCaps w:val="0"/>
          <w:spacing w:val="0"/>
        </w:rPr>
      </w:pPr>
      <w:r w:rsidRPr="00E060B6">
        <w:rPr>
          <w:rStyle w:val="BookTitle"/>
          <w:i w:val="0"/>
          <w:smallCaps w:val="0"/>
          <w:spacing w:val="0"/>
        </w:rPr>
        <w:t xml:space="preserve">The per </w:t>
      </w:r>
      <w:r w:rsidR="00251C27" w:rsidRPr="00E060B6">
        <w:rPr>
          <w:rStyle w:val="BookTitle"/>
          <w:i w:val="0"/>
          <w:smallCaps w:val="0"/>
          <w:spacing w:val="0"/>
        </w:rPr>
        <w:t>person</w:t>
      </w:r>
      <w:r w:rsidRPr="00E060B6">
        <w:rPr>
          <w:rStyle w:val="BookTitle"/>
          <w:i w:val="0"/>
          <w:smallCaps w:val="0"/>
          <w:spacing w:val="0"/>
        </w:rPr>
        <w:t xml:space="preserve"> </w:t>
      </w:r>
      <w:r w:rsidR="001A0AC1" w:rsidRPr="00E060B6">
        <w:rPr>
          <w:rStyle w:val="BookTitle"/>
          <w:i w:val="0"/>
          <w:smallCaps w:val="0"/>
          <w:spacing w:val="0"/>
        </w:rPr>
        <w:t xml:space="preserve">amount </w:t>
      </w:r>
      <w:r w:rsidRPr="00E060B6">
        <w:rPr>
          <w:rStyle w:val="BookTitle"/>
          <w:i w:val="0"/>
          <w:smallCaps w:val="0"/>
          <w:spacing w:val="0"/>
        </w:rPr>
        <w:t>in</w:t>
      </w:r>
      <w:r w:rsidR="00132D62" w:rsidRPr="00E060B6">
        <w:rPr>
          <w:rStyle w:val="BookTitle"/>
          <w:i w:val="0"/>
          <w:smallCaps w:val="0"/>
          <w:spacing w:val="0"/>
        </w:rPr>
        <w:t xml:space="preserve"> Cl</w:t>
      </w:r>
      <w:r w:rsidRPr="00E060B6">
        <w:rPr>
          <w:rStyle w:val="BookTitle"/>
          <w:i w:val="0"/>
          <w:smallCaps w:val="0"/>
          <w:spacing w:val="0"/>
        </w:rPr>
        <w:t xml:space="preserve">ause </w:t>
      </w:r>
      <w:r w:rsidRPr="00AE0D51">
        <w:rPr>
          <w:rStyle w:val="BookTitle"/>
          <w:i w:val="0"/>
          <w:smallCaps w:val="0"/>
          <w:spacing w:val="0"/>
        </w:rPr>
        <w:t>3</w:t>
      </w:r>
      <w:r w:rsidRPr="00E060B6">
        <w:rPr>
          <w:rStyle w:val="BookTitle"/>
          <w:i w:val="0"/>
          <w:smallCaps w:val="0"/>
          <w:spacing w:val="0"/>
        </w:rPr>
        <w:t xml:space="preserve"> will be equal to one-twelfth of costs identified in Table 2, multiplied by the number of months from 30 June </w:t>
      </w:r>
      <w:r w:rsidR="00163B63">
        <w:rPr>
          <w:rStyle w:val="BookTitle"/>
          <w:i w:val="0"/>
          <w:smallCaps w:val="0"/>
          <w:spacing w:val="0"/>
        </w:rPr>
        <w:t>2019</w:t>
      </w:r>
      <w:r w:rsidRPr="00E060B6">
        <w:rPr>
          <w:rStyle w:val="BookTitle"/>
          <w:i w:val="0"/>
          <w:smallCaps w:val="0"/>
          <w:spacing w:val="0"/>
        </w:rPr>
        <w:t xml:space="preserve"> until the mid-point of the month of plan approval, up to a maximum of </w:t>
      </w:r>
      <w:r w:rsidR="005C3B1B">
        <w:rPr>
          <w:rStyle w:val="BookTitle"/>
          <w:i w:val="0"/>
          <w:smallCaps w:val="0"/>
          <w:spacing w:val="0"/>
        </w:rPr>
        <w:t>nine</w:t>
      </w:r>
      <w:r w:rsidRPr="00E060B6">
        <w:rPr>
          <w:rStyle w:val="BookTitle"/>
          <w:i w:val="0"/>
          <w:smallCaps w:val="0"/>
          <w:spacing w:val="0"/>
        </w:rPr>
        <w:t xml:space="preserve"> months.</w:t>
      </w:r>
      <w:r w:rsidR="001A0AC1" w:rsidRPr="00E060B6">
        <w:rPr>
          <w:rStyle w:val="BookTitle"/>
          <w:i w:val="0"/>
          <w:smallCaps w:val="0"/>
          <w:spacing w:val="0"/>
        </w:rPr>
        <w:t xml:space="preserve"> </w:t>
      </w:r>
      <w:r w:rsidR="000E6B7A" w:rsidRPr="00E060B6">
        <w:rPr>
          <w:rStyle w:val="BookTitle"/>
          <w:i w:val="0"/>
          <w:smallCaps w:val="0"/>
          <w:spacing w:val="0"/>
        </w:rPr>
        <w:t xml:space="preserve">The NDIA will </w:t>
      </w:r>
      <w:r w:rsidR="001A0AC1" w:rsidRPr="00E060B6">
        <w:rPr>
          <w:rStyle w:val="BookTitle"/>
          <w:i w:val="0"/>
          <w:smallCaps w:val="0"/>
          <w:spacing w:val="0"/>
        </w:rPr>
        <w:t>calc</w:t>
      </w:r>
      <w:r w:rsidR="000E6B7A" w:rsidRPr="00E060B6">
        <w:rPr>
          <w:rStyle w:val="BookTitle"/>
          <w:i w:val="0"/>
          <w:smallCaps w:val="0"/>
          <w:spacing w:val="0"/>
        </w:rPr>
        <w:t>ulate the amount</w:t>
      </w:r>
      <w:r w:rsidR="001A0AC1" w:rsidRPr="00E060B6">
        <w:rPr>
          <w:rStyle w:val="BookTitle"/>
          <w:i w:val="0"/>
          <w:smallCaps w:val="0"/>
          <w:spacing w:val="0"/>
        </w:rPr>
        <w:t xml:space="preserve"> </w:t>
      </w:r>
      <w:r w:rsidR="000E6B7A" w:rsidRPr="00E060B6">
        <w:rPr>
          <w:rStyle w:val="BookTitle"/>
          <w:i w:val="0"/>
          <w:smallCaps w:val="0"/>
          <w:spacing w:val="0"/>
        </w:rPr>
        <w:t xml:space="preserve">on a per </w:t>
      </w:r>
      <w:r w:rsidR="00251C27" w:rsidRPr="00E060B6">
        <w:rPr>
          <w:rStyle w:val="BookTitle"/>
          <w:i w:val="0"/>
          <w:smallCaps w:val="0"/>
          <w:spacing w:val="0"/>
        </w:rPr>
        <w:t>person</w:t>
      </w:r>
      <w:r w:rsidR="000E6B7A" w:rsidRPr="00E060B6">
        <w:rPr>
          <w:rStyle w:val="BookTitle"/>
          <w:i w:val="0"/>
          <w:smallCaps w:val="0"/>
          <w:spacing w:val="0"/>
        </w:rPr>
        <w:t xml:space="preserve"> basis </w:t>
      </w:r>
      <w:r w:rsidR="001A0AC1" w:rsidRPr="00E060B6">
        <w:rPr>
          <w:rStyle w:val="BookTitle"/>
          <w:i w:val="0"/>
          <w:smallCaps w:val="0"/>
          <w:spacing w:val="0"/>
        </w:rPr>
        <w:t>in the month following plan approval</w:t>
      </w:r>
      <w:r w:rsidR="000E6B7A" w:rsidRPr="00E060B6">
        <w:rPr>
          <w:rStyle w:val="BookTitle"/>
          <w:i w:val="0"/>
          <w:smallCaps w:val="0"/>
          <w:spacing w:val="0"/>
        </w:rPr>
        <w:t>, and apply the discount</w:t>
      </w:r>
      <w:r w:rsidR="001A0AC1" w:rsidRPr="00E060B6">
        <w:rPr>
          <w:rStyle w:val="BookTitle"/>
          <w:i w:val="0"/>
          <w:smallCaps w:val="0"/>
          <w:spacing w:val="0"/>
        </w:rPr>
        <w:t xml:space="preserve"> to the next invoice.</w:t>
      </w:r>
    </w:p>
    <w:p w14:paraId="7B46146B" w14:textId="77777777" w:rsidR="001A0AC1" w:rsidRPr="00E060B6" w:rsidRDefault="001A0AC1" w:rsidP="00132D62">
      <w:pPr>
        <w:pStyle w:val="ListParagraph"/>
        <w:spacing w:after="120"/>
        <w:ind w:left="360"/>
        <w:rPr>
          <w:rStyle w:val="BookTitle"/>
          <w:i w:val="0"/>
          <w:smallCaps w:val="0"/>
          <w:spacing w:val="0"/>
        </w:rPr>
      </w:pPr>
    </w:p>
    <w:p w14:paraId="4A8A4521" w14:textId="77777777" w:rsidR="00DB5981" w:rsidRPr="00E060B6" w:rsidRDefault="00DB5981" w:rsidP="00DB5981">
      <w:pPr>
        <w:pStyle w:val="Caption"/>
        <w:keepNext/>
        <w:rPr>
          <w:rFonts w:cs="Arial"/>
          <w:sz w:val="22"/>
          <w:szCs w:val="22"/>
        </w:rPr>
      </w:pPr>
      <w:r w:rsidRPr="00E060B6">
        <w:rPr>
          <w:rFonts w:cs="Arial"/>
          <w:sz w:val="22"/>
          <w:szCs w:val="22"/>
        </w:rPr>
        <w:t xml:space="preserve">Table 2: </w:t>
      </w:r>
      <w:r w:rsidR="008E7A1E" w:rsidRPr="00BB398B">
        <w:rPr>
          <w:rFonts w:cs="Arial"/>
          <w:sz w:val="22"/>
          <w:szCs w:val="22"/>
        </w:rPr>
        <w:t xml:space="preserve">Annual </w:t>
      </w:r>
      <w:r w:rsidRPr="00BB398B">
        <w:rPr>
          <w:rFonts w:cs="Arial"/>
          <w:sz w:val="22"/>
          <w:szCs w:val="22"/>
        </w:rPr>
        <w:t>Per</w:t>
      </w:r>
      <w:r w:rsidR="000E6B7A" w:rsidRPr="00BB398B">
        <w:rPr>
          <w:rFonts w:cs="Arial"/>
          <w:sz w:val="22"/>
          <w:szCs w:val="22"/>
        </w:rPr>
        <w:t xml:space="preserve"> </w:t>
      </w:r>
      <w:r w:rsidR="008E7A1E" w:rsidRPr="00BB398B">
        <w:rPr>
          <w:rFonts w:cs="Arial"/>
          <w:sz w:val="22"/>
          <w:szCs w:val="22"/>
        </w:rPr>
        <w:t>P</w:t>
      </w:r>
      <w:r w:rsidR="00251C27" w:rsidRPr="00BB398B">
        <w:rPr>
          <w:rFonts w:cs="Arial"/>
          <w:sz w:val="22"/>
          <w:szCs w:val="22"/>
        </w:rPr>
        <w:t>erson</w:t>
      </w:r>
      <w:r w:rsidR="008E7A1E" w:rsidRPr="00BB398B">
        <w:rPr>
          <w:rFonts w:cs="Arial"/>
          <w:sz w:val="22"/>
          <w:szCs w:val="22"/>
        </w:rPr>
        <w:t xml:space="preserve"> </w:t>
      </w:r>
      <w:r w:rsidR="000E6B7A" w:rsidRPr="00BB398B">
        <w:rPr>
          <w:rFonts w:cs="Arial"/>
          <w:sz w:val="22"/>
          <w:szCs w:val="22"/>
        </w:rPr>
        <w:t xml:space="preserve">AMOUNT </w:t>
      </w:r>
      <w:r w:rsidRPr="00BB398B">
        <w:rPr>
          <w:rFonts w:cs="Arial"/>
          <w:sz w:val="22"/>
          <w:szCs w:val="22"/>
        </w:rPr>
        <w:t>FOr Service Delivery Costs</w:t>
      </w:r>
    </w:p>
    <w:tbl>
      <w:tblPr>
        <w:tblStyle w:val="TableGrid"/>
        <w:tblW w:w="2301" w:type="pct"/>
        <w:tblInd w:w="108" w:type="dxa"/>
        <w:tblLook w:val="04A0" w:firstRow="1" w:lastRow="0" w:firstColumn="1" w:lastColumn="0" w:noHBand="0" w:noVBand="1"/>
      </w:tblPr>
      <w:tblGrid>
        <w:gridCol w:w="2553"/>
        <w:gridCol w:w="1700"/>
      </w:tblGrid>
      <w:tr w:rsidR="00DB5981" w:rsidRPr="00E060B6" w14:paraId="526DC95E" w14:textId="77777777" w:rsidTr="00D66146">
        <w:tc>
          <w:tcPr>
            <w:tcW w:w="3001" w:type="pct"/>
          </w:tcPr>
          <w:p w14:paraId="358AF15C" w14:textId="77777777" w:rsidR="00DB5981" w:rsidRPr="00E060B6" w:rsidRDefault="00DB5981" w:rsidP="00934E0F">
            <w:pPr>
              <w:rPr>
                <w:rFonts w:cs="Arial"/>
                <w:b/>
              </w:rPr>
            </w:pPr>
            <w:r w:rsidRPr="00E060B6">
              <w:rPr>
                <w:rFonts w:cs="Arial"/>
                <w:b/>
              </w:rPr>
              <w:t>Client Cohort</w:t>
            </w:r>
            <w:r w:rsidR="00B90D34">
              <w:rPr>
                <w:rFonts w:cs="Arial"/>
                <w:b/>
              </w:rPr>
              <w:t>*</w:t>
            </w:r>
          </w:p>
        </w:tc>
        <w:tc>
          <w:tcPr>
            <w:tcW w:w="1999" w:type="pct"/>
          </w:tcPr>
          <w:p w14:paraId="2E5A1F41" w14:textId="77777777" w:rsidR="00DB5981" w:rsidRPr="00E060B6" w:rsidRDefault="00DB5981" w:rsidP="00934E0F">
            <w:pPr>
              <w:rPr>
                <w:rFonts w:cs="Arial"/>
                <w:b/>
              </w:rPr>
            </w:pPr>
            <w:r w:rsidRPr="00E060B6">
              <w:rPr>
                <w:rFonts w:cs="Arial"/>
                <w:b/>
              </w:rPr>
              <w:t>Cost</w:t>
            </w:r>
          </w:p>
        </w:tc>
      </w:tr>
      <w:tr w:rsidR="00694F73" w:rsidRPr="00DE744E" w14:paraId="52A1B1A2" w14:textId="77777777" w:rsidTr="007536EA">
        <w:tc>
          <w:tcPr>
            <w:tcW w:w="3001" w:type="pct"/>
            <w:vAlign w:val="center"/>
          </w:tcPr>
          <w:p w14:paraId="58D3034C" w14:textId="77777777" w:rsidR="00694F73" w:rsidRPr="00A1692A" w:rsidRDefault="00694F73" w:rsidP="00694F73">
            <w:pPr>
              <w:rPr>
                <w:rFonts w:cs="Arial"/>
              </w:rPr>
            </w:pPr>
            <w:r w:rsidRPr="00A1692A">
              <w:rPr>
                <w:rFonts w:cs="Arial"/>
              </w:rPr>
              <w:t>MMM1</w:t>
            </w:r>
          </w:p>
        </w:tc>
        <w:tc>
          <w:tcPr>
            <w:tcW w:w="1999" w:type="pct"/>
            <w:vAlign w:val="center"/>
          </w:tcPr>
          <w:p w14:paraId="323266E2" w14:textId="77777777" w:rsidR="00694F73" w:rsidRPr="00A1692A" w:rsidRDefault="00B90D34" w:rsidP="00694F73">
            <w:pPr>
              <w:rPr>
                <w:rFonts w:cs="Arial"/>
              </w:rPr>
            </w:pPr>
            <w:r w:rsidRPr="00A1692A">
              <w:rPr>
                <w:rFonts w:cs="Arial"/>
              </w:rPr>
              <w:t>Not applicable</w:t>
            </w:r>
          </w:p>
        </w:tc>
      </w:tr>
      <w:tr w:rsidR="00694F73" w:rsidRPr="00DE744E" w14:paraId="49D47A5B" w14:textId="77777777" w:rsidTr="007536EA">
        <w:tc>
          <w:tcPr>
            <w:tcW w:w="3001" w:type="pct"/>
            <w:vAlign w:val="center"/>
          </w:tcPr>
          <w:p w14:paraId="20288346" w14:textId="77777777" w:rsidR="00694F73" w:rsidRPr="00A1692A" w:rsidRDefault="00694F73" w:rsidP="00694F73">
            <w:pPr>
              <w:rPr>
                <w:rFonts w:cs="Arial"/>
              </w:rPr>
            </w:pPr>
            <w:r w:rsidRPr="00DE744E">
              <w:rPr>
                <w:rFonts w:cs="Arial"/>
              </w:rPr>
              <w:t>MMM2</w:t>
            </w:r>
          </w:p>
        </w:tc>
        <w:tc>
          <w:tcPr>
            <w:tcW w:w="1999" w:type="pct"/>
            <w:vAlign w:val="center"/>
          </w:tcPr>
          <w:p w14:paraId="4D40CBBA" w14:textId="77777777" w:rsidR="00694F73" w:rsidRPr="00A1692A" w:rsidRDefault="00694F73" w:rsidP="00694F73">
            <w:pPr>
              <w:rPr>
                <w:rFonts w:cs="Arial"/>
              </w:rPr>
            </w:pPr>
            <w:r w:rsidRPr="00A1692A">
              <w:rPr>
                <w:rFonts w:cs="Arial"/>
              </w:rPr>
              <w:t>$31,581</w:t>
            </w:r>
          </w:p>
        </w:tc>
      </w:tr>
      <w:tr w:rsidR="00694F73" w:rsidRPr="00DE744E" w14:paraId="45B0C2FF" w14:textId="77777777" w:rsidTr="007536EA">
        <w:tc>
          <w:tcPr>
            <w:tcW w:w="3001" w:type="pct"/>
            <w:vAlign w:val="center"/>
          </w:tcPr>
          <w:p w14:paraId="7766E273" w14:textId="77777777" w:rsidR="00694F73" w:rsidRPr="00DE744E" w:rsidRDefault="00694F73" w:rsidP="00694F73">
            <w:pPr>
              <w:rPr>
                <w:rFonts w:cs="Arial"/>
              </w:rPr>
            </w:pPr>
            <w:r w:rsidRPr="00DE744E">
              <w:rPr>
                <w:rFonts w:cs="Arial"/>
              </w:rPr>
              <w:t>MMM3</w:t>
            </w:r>
          </w:p>
        </w:tc>
        <w:tc>
          <w:tcPr>
            <w:tcW w:w="1999" w:type="pct"/>
            <w:vAlign w:val="center"/>
          </w:tcPr>
          <w:p w14:paraId="410A5D79" w14:textId="77777777" w:rsidR="00694F73" w:rsidRPr="00DE744E" w:rsidRDefault="00694F73" w:rsidP="00694F73">
            <w:pPr>
              <w:rPr>
                <w:rFonts w:cs="Arial"/>
              </w:rPr>
            </w:pPr>
            <w:r w:rsidRPr="00DE744E">
              <w:rPr>
                <w:rFonts w:cs="Arial"/>
              </w:rPr>
              <w:t>$31,581</w:t>
            </w:r>
          </w:p>
        </w:tc>
      </w:tr>
      <w:tr w:rsidR="00694F73" w:rsidRPr="00DE744E" w14:paraId="415CEEB8" w14:textId="77777777" w:rsidTr="007536EA">
        <w:tc>
          <w:tcPr>
            <w:tcW w:w="3001" w:type="pct"/>
            <w:vAlign w:val="center"/>
          </w:tcPr>
          <w:p w14:paraId="29359AE3" w14:textId="77777777" w:rsidR="00694F73" w:rsidRPr="00DE744E" w:rsidRDefault="00694F73" w:rsidP="00694F73">
            <w:pPr>
              <w:rPr>
                <w:rFonts w:cs="Arial"/>
              </w:rPr>
            </w:pPr>
            <w:r w:rsidRPr="00DE744E">
              <w:rPr>
                <w:rFonts w:cs="Arial"/>
              </w:rPr>
              <w:t>MMM4 Regional</w:t>
            </w:r>
          </w:p>
        </w:tc>
        <w:tc>
          <w:tcPr>
            <w:tcW w:w="1999" w:type="pct"/>
            <w:vAlign w:val="center"/>
          </w:tcPr>
          <w:p w14:paraId="0883BFAC" w14:textId="77777777" w:rsidR="00694F73" w:rsidRPr="00DE744E" w:rsidRDefault="00694F73" w:rsidP="00694F73">
            <w:pPr>
              <w:rPr>
                <w:rFonts w:cs="Arial"/>
              </w:rPr>
            </w:pPr>
            <w:r w:rsidRPr="00DE744E">
              <w:rPr>
                <w:rFonts w:cs="Arial"/>
              </w:rPr>
              <w:t>$31,581</w:t>
            </w:r>
          </w:p>
        </w:tc>
      </w:tr>
      <w:tr w:rsidR="00694F73" w:rsidRPr="00DE744E" w14:paraId="5E05FC75" w14:textId="77777777" w:rsidTr="007536EA">
        <w:tc>
          <w:tcPr>
            <w:tcW w:w="3001" w:type="pct"/>
            <w:vAlign w:val="center"/>
          </w:tcPr>
          <w:p w14:paraId="253EDC64" w14:textId="77777777" w:rsidR="00694F73" w:rsidRPr="00DE744E" w:rsidRDefault="00694F73" w:rsidP="00694F73">
            <w:pPr>
              <w:rPr>
                <w:rFonts w:cs="Arial"/>
              </w:rPr>
            </w:pPr>
            <w:r w:rsidRPr="00DE744E">
              <w:rPr>
                <w:rFonts w:cs="Arial"/>
              </w:rPr>
              <w:t>MMM5 Regional</w:t>
            </w:r>
          </w:p>
        </w:tc>
        <w:tc>
          <w:tcPr>
            <w:tcW w:w="1999" w:type="pct"/>
            <w:vAlign w:val="center"/>
          </w:tcPr>
          <w:p w14:paraId="7799B01B" w14:textId="77777777" w:rsidR="00694F73" w:rsidRPr="00DE744E" w:rsidRDefault="00B90D34" w:rsidP="00694F73">
            <w:pPr>
              <w:rPr>
                <w:rFonts w:cs="Arial"/>
              </w:rPr>
            </w:pPr>
            <w:r w:rsidRPr="00DE744E">
              <w:rPr>
                <w:rFonts w:cs="Arial"/>
              </w:rPr>
              <w:t>$31,581</w:t>
            </w:r>
          </w:p>
        </w:tc>
      </w:tr>
      <w:tr w:rsidR="00B90D34" w:rsidRPr="00DE744E" w14:paraId="35B6CAC4" w14:textId="77777777" w:rsidTr="007536EA">
        <w:tc>
          <w:tcPr>
            <w:tcW w:w="3001" w:type="pct"/>
            <w:vAlign w:val="center"/>
          </w:tcPr>
          <w:p w14:paraId="26B31010" w14:textId="77777777" w:rsidR="00B90D34" w:rsidRPr="00DE744E" w:rsidRDefault="00B90D34" w:rsidP="00B90D34">
            <w:pPr>
              <w:rPr>
                <w:rFonts w:cs="Arial"/>
              </w:rPr>
            </w:pPr>
            <w:r w:rsidRPr="00DE744E">
              <w:rPr>
                <w:rFonts w:cs="Arial"/>
              </w:rPr>
              <w:t>MMM6 Remote</w:t>
            </w:r>
          </w:p>
        </w:tc>
        <w:tc>
          <w:tcPr>
            <w:tcW w:w="1999" w:type="pct"/>
            <w:vAlign w:val="center"/>
          </w:tcPr>
          <w:p w14:paraId="3E7BFD72" w14:textId="77777777" w:rsidR="00B90D34" w:rsidRPr="00DE744E" w:rsidRDefault="00B90D34" w:rsidP="00B90D34">
            <w:pPr>
              <w:rPr>
                <w:rFonts w:cs="Arial"/>
              </w:rPr>
            </w:pPr>
            <w:r w:rsidRPr="00DE744E">
              <w:rPr>
                <w:rFonts w:cs="Arial"/>
              </w:rPr>
              <w:t>$37,897</w:t>
            </w:r>
          </w:p>
        </w:tc>
      </w:tr>
      <w:tr w:rsidR="00B90D34" w:rsidRPr="00DE744E" w14:paraId="339CD85F" w14:textId="77777777" w:rsidTr="007536EA">
        <w:tc>
          <w:tcPr>
            <w:tcW w:w="3001" w:type="pct"/>
            <w:vAlign w:val="center"/>
          </w:tcPr>
          <w:p w14:paraId="408D9E90" w14:textId="77777777" w:rsidR="00B90D34" w:rsidRPr="00DE744E" w:rsidRDefault="00B90D34" w:rsidP="00B90D34">
            <w:pPr>
              <w:rPr>
                <w:rFonts w:cs="Arial"/>
              </w:rPr>
            </w:pPr>
            <w:r w:rsidRPr="00DE744E">
              <w:rPr>
                <w:rFonts w:cs="Arial"/>
              </w:rPr>
              <w:t>MMM7 Very remote</w:t>
            </w:r>
          </w:p>
        </w:tc>
        <w:tc>
          <w:tcPr>
            <w:tcW w:w="1999" w:type="pct"/>
            <w:vAlign w:val="center"/>
          </w:tcPr>
          <w:p w14:paraId="1408E098" w14:textId="77777777" w:rsidR="00B90D34" w:rsidRPr="00A1692A" w:rsidRDefault="00B90D34" w:rsidP="00B90D34">
            <w:pPr>
              <w:rPr>
                <w:rFonts w:cs="Arial"/>
              </w:rPr>
            </w:pPr>
            <w:r w:rsidRPr="00DE744E">
              <w:rPr>
                <w:rFonts w:cs="Arial"/>
              </w:rPr>
              <w:t>$39,476</w:t>
            </w:r>
          </w:p>
        </w:tc>
      </w:tr>
    </w:tbl>
    <w:p w14:paraId="23259459" w14:textId="77777777" w:rsidR="00C331CE" w:rsidRPr="007536EA" w:rsidRDefault="00B90D34" w:rsidP="00D6511D">
      <w:pPr>
        <w:spacing w:after="120"/>
        <w:ind w:left="284" w:hanging="142"/>
        <w:rPr>
          <w:sz w:val="20"/>
        </w:rPr>
      </w:pPr>
      <w:r w:rsidRPr="007536EA">
        <w:rPr>
          <w:sz w:val="20"/>
        </w:rPr>
        <w:t xml:space="preserve">* </w:t>
      </w:r>
      <w:r w:rsidRPr="00D6511D">
        <w:rPr>
          <w:sz w:val="18"/>
        </w:rPr>
        <w:t xml:space="preserve">MMM refers to the Modified Monash Model used to determine regional, remote and very remote areas </w:t>
      </w:r>
      <w:r w:rsidR="00D6511D">
        <w:rPr>
          <w:sz w:val="18"/>
        </w:rPr>
        <w:br/>
      </w:r>
      <w:r w:rsidRPr="00D6511D">
        <w:rPr>
          <w:sz w:val="18"/>
        </w:rPr>
        <w:t>using a scale from 1 – 7 based on population size and locality.</w:t>
      </w:r>
    </w:p>
    <w:p w14:paraId="73B8DA05" w14:textId="77777777" w:rsidR="00B90D34" w:rsidRPr="007536EA" w:rsidRDefault="00B90D34" w:rsidP="00132D62">
      <w:pPr>
        <w:spacing w:after="120"/>
        <w:rPr>
          <w:sz w:val="18"/>
          <w:highlight w:val="yellow"/>
        </w:rPr>
      </w:pPr>
    </w:p>
    <w:p w14:paraId="1590DACB" w14:textId="77777777" w:rsidR="0046771B" w:rsidRPr="00A1692A" w:rsidRDefault="0046771B" w:rsidP="00091684">
      <w:pPr>
        <w:pStyle w:val="ListParagraph"/>
        <w:numPr>
          <w:ilvl w:val="0"/>
          <w:numId w:val="41"/>
        </w:numPr>
        <w:spacing w:after="120"/>
        <w:rPr>
          <w:rStyle w:val="BookTitle"/>
          <w:rFonts w:eastAsiaTheme="minorEastAsia" w:cs="Arial"/>
          <w:i w:val="0"/>
          <w:smallCaps w:val="0"/>
          <w:spacing w:val="0"/>
          <w:lang w:eastAsia="en-AU"/>
        </w:rPr>
      </w:pPr>
      <w:r w:rsidRPr="00A1692A">
        <w:rPr>
          <w:rStyle w:val="BookTitle"/>
          <w:rFonts w:eastAsiaTheme="minorEastAsia" w:cs="Arial"/>
          <w:i w:val="0"/>
          <w:smallCaps w:val="0"/>
          <w:spacing w:val="0"/>
          <w:lang w:eastAsia="en-AU"/>
        </w:rPr>
        <w:t xml:space="preserve">If the number of existing Northern Territory clients that have NDIS eligibility confirmed but do not have an approved plan is greater than </w:t>
      </w:r>
      <w:r w:rsidR="007536EA">
        <w:rPr>
          <w:rStyle w:val="BookTitle"/>
          <w:rFonts w:eastAsiaTheme="minorEastAsia" w:cs="Arial"/>
          <w:i w:val="0"/>
          <w:smallCaps w:val="0"/>
          <w:spacing w:val="0"/>
          <w:lang w:eastAsia="en-AU"/>
        </w:rPr>
        <w:t>50</w:t>
      </w:r>
      <w:r w:rsidRPr="00A1692A">
        <w:rPr>
          <w:rStyle w:val="BookTitle"/>
          <w:rFonts w:eastAsiaTheme="minorEastAsia" w:cs="Arial"/>
          <w:i w:val="0"/>
          <w:smallCaps w:val="0"/>
          <w:spacing w:val="0"/>
          <w:lang w:eastAsia="en-AU"/>
        </w:rPr>
        <w:t xml:space="preserve"> people at 31 March 20</w:t>
      </w:r>
      <w:r w:rsidR="00DE0AB0" w:rsidRPr="00A1692A">
        <w:rPr>
          <w:rStyle w:val="BookTitle"/>
          <w:rFonts w:eastAsiaTheme="minorEastAsia" w:cs="Arial"/>
          <w:i w:val="0"/>
          <w:smallCaps w:val="0"/>
          <w:spacing w:val="0"/>
          <w:lang w:eastAsia="en-AU"/>
        </w:rPr>
        <w:t>2</w:t>
      </w:r>
      <w:r w:rsidRPr="00A1692A">
        <w:rPr>
          <w:rStyle w:val="BookTitle"/>
          <w:rFonts w:eastAsiaTheme="minorEastAsia" w:cs="Arial"/>
          <w:i w:val="0"/>
          <w:smallCaps w:val="0"/>
          <w:spacing w:val="0"/>
          <w:lang w:eastAsia="en-AU"/>
        </w:rPr>
        <w:t xml:space="preserve">0, the Parties will consider the need to extend these arrangements by up to three months. </w:t>
      </w:r>
    </w:p>
    <w:p w14:paraId="712663A7" w14:textId="77777777" w:rsidR="00B90D34" w:rsidRDefault="00B90D34" w:rsidP="00AC6A59">
      <w:pPr>
        <w:pStyle w:val="ListParagraph"/>
        <w:spacing w:after="120"/>
        <w:ind w:left="360"/>
        <w:rPr>
          <w:rStyle w:val="BookTitle"/>
          <w:rFonts w:eastAsiaTheme="minorEastAsia" w:cs="Arial"/>
          <w:i w:val="0"/>
          <w:smallCaps w:val="0"/>
          <w:spacing w:val="0"/>
          <w:lang w:eastAsia="en-AU"/>
        </w:rPr>
      </w:pPr>
    </w:p>
    <w:p w14:paraId="68C9E990" w14:textId="77777777" w:rsidR="00F6560A" w:rsidRPr="00091684" w:rsidRDefault="006D4C90" w:rsidP="00091684">
      <w:pPr>
        <w:pStyle w:val="ListParagraph"/>
        <w:numPr>
          <w:ilvl w:val="0"/>
          <w:numId w:val="41"/>
        </w:numPr>
        <w:spacing w:after="120"/>
        <w:rPr>
          <w:rStyle w:val="BookTitle"/>
          <w:rFonts w:eastAsiaTheme="minorEastAsia" w:cs="Arial"/>
          <w:i w:val="0"/>
          <w:smallCaps w:val="0"/>
          <w:spacing w:val="0"/>
          <w:lang w:eastAsia="en-AU"/>
        </w:rPr>
      </w:pPr>
      <w:r w:rsidRPr="009D3E96">
        <w:rPr>
          <w:rStyle w:val="BookTitle"/>
          <w:rFonts w:eastAsiaTheme="minorEastAsia" w:cs="Arial"/>
          <w:i w:val="0"/>
          <w:smallCaps w:val="0"/>
          <w:spacing w:val="0"/>
          <w:lang w:eastAsia="en-AU"/>
        </w:rPr>
        <w:lastRenderedPageBreak/>
        <w:t xml:space="preserve">Any discount will be applied </w:t>
      </w:r>
      <w:r w:rsidR="00ED2AC9" w:rsidRPr="009D3E96">
        <w:rPr>
          <w:rStyle w:val="BookTitle"/>
          <w:rFonts w:eastAsiaTheme="minorEastAsia" w:cs="Arial"/>
          <w:i w:val="0"/>
          <w:smallCaps w:val="0"/>
          <w:spacing w:val="0"/>
          <w:lang w:eastAsia="en-AU"/>
        </w:rPr>
        <w:t>in arrears on a</w:t>
      </w:r>
      <w:r w:rsidRPr="009D3E96">
        <w:rPr>
          <w:rStyle w:val="BookTitle"/>
          <w:rFonts w:eastAsiaTheme="minorEastAsia" w:cs="Arial"/>
          <w:i w:val="0"/>
          <w:smallCaps w:val="0"/>
          <w:spacing w:val="0"/>
          <w:lang w:eastAsia="en-AU"/>
        </w:rPr>
        <w:t xml:space="preserve"> future invoice</w:t>
      </w:r>
      <w:r w:rsidR="00ED2AC9" w:rsidRPr="009D3E96">
        <w:rPr>
          <w:rStyle w:val="BookTitle"/>
          <w:rFonts w:eastAsiaTheme="minorEastAsia" w:cs="Arial"/>
          <w:i w:val="0"/>
          <w:smallCaps w:val="0"/>
          <w:spacing w:val="0"/>
          <w:lang w:eastAsia="en-AU"/>
        </w:rPr>
        <w:t xml:space="preserve">, based on the end-month client status report </w:t>
      </w:r>
      <w:r w:rsidR="00F6560A">
        <w:rPr>
          <w:rStyle w:val="BookTitle"/>
          <w:rFonts w:eastAsiaTheme="minorEastAsia" w:cs="Arial"/>
          <w:i w:val="0"/>
          <w:smallCaps w:val="0"/>
          <w:spacing w:val="0"/>
          <w:lang w:eastAsia="en-AU"/>
        </w:rPr>
        <w:t>provided</w:t>
      </w:r>
      <w:r w:rsidR="00F6560A" w:rsidRPr="009D3E96">
        <w:rPr>
          <w:rStyle w:val="BookTitle"/>
          <w:rFonts w:eastAsiaTheme="minorEastAsia" w:cs="Arial"/>
          <w:i w:val="0"/>
          <w:smallCaps w:val="0"/>
          <w:spacing w:val="0"/>
          <w:lang w:eastAsia="en-AU"/>
        </w:rPr>
        <w:t xml:space="preserve"> </w:t>
      </w:r>
      <w:r w:rsidR="00ED2AC9" w:rsidRPr="009D3E96">
        <w:rPr>
          <w:rStyle w:val="BookTitle"/>
          <w:rFonts w:eastAsiaTheme="minorEastAsia" w:cs="Arial"/>
          <w:i w:val="0"/>
          <w:smallCaps w:val="0"/>
          <w:spacing w:val="0"/>
          <w:lang w:eastAsia="en-AU"/>
        </w:rPr>
        <w:t xml:space="preserve">to </w:t>
      </w:r>
      <w:r w:rsidR="00163B63" w:rsidRPr="009D3E96">
        <w:rPr>
          <w:rStyle w:val="BookTitle"/>
          <w:rFonts w:eastAsiaTheme="minorEastAsia" w:cs="Arial"/>
          <w:i w:val="0"/>
          <w:smallCaps w:val="0"/>
          <w:spacing w:val="0"/>
          <w:lang w:eastAsia="en-AU"/>
        </w:rPr>
        <w:t xml:space="preserve">the </w:t>
      </w:r>
      <w:r w:rsidR="00814CC8" w:rsidRPr="009D3E96">
        <w:rPr>
          <w:rStyle w:val="BookTitle"/>
          <w:rFonts w:eastAsiaTheme="minorEastAsia" w:cs="Arial"/>
          <w:i w:val="0"/>
          <w:smallCaps w:val="0"/>
          <w:spacing w:val="0"/>
          <w:lang w:eastAsia="en-AU"/>
        </w:rPr>
        <w:t>Northern Territory</w:t>
      </w:r>
      <w:r w:rsidR="00ED2AC9" w:rsidRPr="009D3E96">
        <w:rPr>
          <w:rStyle w:val="BookTitle"/>
          <w:rFonts w:eastAsiaTheme="minorEastAsia" w:cs="Arial"/>
          <w:i w:val="0"/>
          <w:smallCaps w:val="0"/>
          <w:spacing w:val="0"/>
          <w:lang w:eastAsia="en-AU"/>
        </w:rPr>
        <w:t xml:space="preserve"> by the NDIA. </w:t>
      </w:r>
    </w:p>
    <w:p w14:paraId="251228BC" w14:textId="77777777" w:rsidR="004324A9" w:rsidRPr="00E060B6" w:rsidRDefault="004324A9" w:rsidP="00CA3465">
      <w:pPr>
        <w:pStyle w:val="Heading1"/>
        <w:rPr>
          <w:rStyle w:val="BookTitle"/>
          <w:rFonts w:cs="Arial"/>
          <w:i w:val="0"/>
          <w:smallCaps w:val="0"/>
          <w:spacing w:val="0"/>
        </w:rPr>
      </w:pPr>
      <w:r w:rsidRPr="00E060B6">
        <w:rPr>
          <w:rStyle w:val="BookTitle"/>
          <w:rFonts w:cs="Arial"/>
          <w:i w:val="0"/>
          <w:smallCaps w:val="0"/>
          <w:spacing w:val="0"/>
        </w:rPr>
        <w:t xml:space="preserve">In-kind </w:t>
      </w:r>
      <w:r w:rsidRPr="00E060B6">
        <w:t>funding</w:t>
      </w:r>
      <w:r w:rsidRPr="00E060B6">
        <w:rPr>
          <w:rStyle w:val="BookTitle"/>
          <w:rFonts w:cs="Arial"/>
          <w:i w:val="0"/>
          <w:smallCaps w:val="0"/>
          <w:spacing w:val="0"/>
        </w:rPr>
        <w:t xml:space="preserve"> contributions</w:t>
      </w:r>
    </w:p>
    <w:p w14:paraId="44B16B98" w14:textId="77777777" w:rsidR="0046771B" w:rsidRPr="00213CE0" w:rsidRDefault="0046771B" w:rsidP="00213CE0">
      <w:pPr>
        <w:pStyle w:val="ListParagraph"/>
        <w:numPr>
          <w:ilvl w:val="0"/>
          <w:numId w:val="41"/>
        </w:numPr>
        <w:spacing w:after="120"/>
        <w:rPr>
          <w:rFonts w:eastAsiaTheme="minorEastAsia" w:cs="Arial"/>
          <w:iCs/>
          <w:lang w:eastAsia="en-AU"/>
        </w:rPr>
      </w:pPr>
      <w:r w:rsidRPr="00213CE0">
        <w:rPr>
          <w:rFonts w:eastAsiaTheme="minorEastAsia" w:cs="Arial"/>
          <w:iCs/>
          <w:lang w:eastAsia="en-AU"/>
        </w:rPr>
        <w:t xml:space="preserve">The Parties agree to phase out in-kind funding contributions. Exceptional circumstances have been agreed between the Parties to apply an in-kind funding offset for the defined supports identified in Table </w:t>
      </w:r>
      <w:r w:rsidR="00553A42">
        <w:rPr>
          <w:rFonts w:eastAsiaTheme="minorEastAsia" w:cs="Arial"/>
          <w:iCs/>
          <w:lang w:eastAsia="en-AU"/>
        </w:rPr>
        <w:t>3</w:t>
      </w:r>
      <w:r w:rsidRPr="00213CE0">
        <w:rPr>
          <w:rFonts w:eastAsiaTheme="minorEastAsia" w:cs="Arial"/>
          <w:iCs/>
          <w:lang w:eastAsia="en-AU"/>
        </w:rPr>
        <w:t xml:space="preserve">. These in-kind supports have been assessed on the basis they: </w:t>
      </w:r>
    </w:p>
    <w:p w14:paraId="65798201" w14:textId="77777777" w:rsidR="0046771B" w:rsidRPr="00553A42" w:rsidRDefault="0046771B" w:rsidP="00213CE0">
      <w:pPr>
        <w:pStyle w:val="ListParagraph"/>
        <w:numPr>
          <w:ilvl w:val="1"/>
          <w:numId w:val="41"/>
        </w:numPr>
        <w:spacing w:after="120"/>
      </w:pPr>
      <w:r w:rsidRPr="00553A42">
        <w:t>do not contravene section 17A of the NDIS Act in relation to participant’s exercising choice and control;</w:t>
      </w:r>
    </w:p>
    <w:p w14:paraId="017D4DC3" w14:textId="77777777" w:rsidR="0046771B" w:rsidRPr="00553A42" w:rsidRDefault="0046771B" w:rsidP="00213CE0">
      <w:pPr>
        <w:pStyle w:val="ListParagraph"/>
        <w:numPr>
          <w:ilvl w:val="1"/>
          <w:numId w:val="41"/>
        </w:numPr>
        <w:spacing w:after="120"/>
      </w:pPr>
      <w:r w:rsidRPr="00553A42">
        <w:t xml:space="preserve">do not constrain the development of a NDIS support market; </w:t>
      </w:r>
    </w:p>
    <w:p w14:paraId="3F1CECCF" w14:textId="77777777" w:rsidR="0046771B" w:rsidRPr="00553A42" w:rsidRDefault="0046771B" w:rsidP="00213CE0">
      <w:pPr>
        <w:pStyle w:val="ListParagraph"/>
        <w:numPr>
          <w:ilvl w:val="1"/>
          <w:numId w:val="41"/>
        </w:numPr>
        <w:spacing w:after="120"/>
      </w:pPr>
      <w:r w:rsidRPr="00553A42">
        <w:t xml:space="preserve">adhere to principles of competitive neutrality; </w:t>
      </w:r>
    </w:p>
    <w:p w14:paraId="53B5992A" w14:textId="77777777" w:rsidR="0046771B" w:rsidRPr="00553A42" w:rsidRDefault="0046771B" w:rsidP="00213CE0">
      <w:pPr>
        <w:pStyle w:val="ListParagraph"/>
        <w:numPr>
          <w:ilvl w:val="1"/>
          <w:numId w:val="41"/>
        </w:numPr>
        <w:spacing w:after="120"/>
      </w:pPr>
      <w:r w:rsidRPr="00553A42">
        <w:t>allow the in-kind supports and amounts to be included in participant plans; and</w:t>
      </w:r>
    </w:p>
    <w:p w14:paraId="78C1CF00" w14:textId="77777777" w:rsidR="0046771B" w:rsidRPr="00553A42" w:rsidRDefault="0046771B" w:rsidP="00213CE0">
      <w:pPr>
        <w:pStyle w:val="ListParagraph"/>
        <w:numPr>
          <w:ilvl w:val="1"/>
          <w:numId w:val="41"/>
        </w:numPr>
        <w:spacing w:after="120"/>
      </w:pPr>
      <w:r w:rsidRPr="00553A42">
        <w:t xml:space="preserve">will be calculated using the NDIA price for supports, where available, or an alternative, agreed unit value. </w:t>
      </w:r>
    </w:p>
    <w:p w14:paraId="3E2F1EAC" w14:textId="77777777" w:rsidR="0046771B" w:rsidRPr="00DE0AB0" w:rsidRDefault="0046771B" w:rsidP="00213CE0">
      <w:pPr>
        <w:pStyle w:val="ListParagraph"/>
        <w:spacing w:after="120"/>
        <w:ind w:left="360"/>
        <w:rPr>
          <w:rStyle w:val="BookTitle"/>
          <w:rFonts w:eastAsiaTheme="minorEastAsia" w:cs="Arial"/>
          <w:i w:val="0"/>
          <w:iCs/>
          <w:smallCaps w:val="0"/>
          <w:spacing w:val="0"/>
          <w:lang w:eastAsia="en-AU"/>
        </w:rPr>
      </w:pPr>
    </w:p>
    <w:p w14:paraId="30B88713" w14:textId="77777777" w:rsidR="00553A42" w:rsidRPr="00213CE0" w:rsidRDefault="00553A42" w:rsidP="00213CE0">
      <w:pPr>
        <w:pStyle w:val="ListParagraph"/>
        <w:numPr>
          <w:ilvl w:val="0"/>
          <w:numId w:val="41"/>
        </w:numPr>
        <w:spacing w:after="120"/>
        <w:rPr>
          <w:rFonts w:eastAsiaTheme="minorEastAsia" w:cs="Arial"/>
          <w:iCs/>
          <w:lang w:eastAsia="en-AU"/>
        </w:rPr>
      </w:pPr>
      <w:r w:rsidRPr="00213CE0">
        <w:rPr>
          <w:rFonts w:eastAsiaTheme="minorEastAsia" w:cs="Arial"/>
          <w:iCs/>
          <w:lang w:eastAsia="en-AU"/>
        </w:rPr>
        <w:t>The NT will receive an in-kind offset, in arrears, for the following supports listed in</w:t>
      </w:r>
      <w:r>
        <w:rPr>
          <w:rFonts w:eastAsiaTheme="minorEastAsia" w:cs="Arial"/>
          <w:iCs/>
          <w:lang w:eastAsia="en-AU"/>
        </w:rPr>
        <w:br/>
      </w:r>
      <w:r w:rsidRPr="00213CE0">
        <w:rPr>
          <w:rFonts w:eastAsiaTheme="minorEastAsia" w:cs="Arial"/>
          <w:iCs/>
          <w:lang w:eastAsia="en-AU"/>
        </w:rPr>
        <w:t xml:space="preserve">Table </w:t>
      </w:r>
      <w:r>
        <w:rPr>
          <w:rFonts w:eastAsiaTheme="minorEastAsia" w:cs="Arial"/>
          <w:iCs/>
          <w:lang w:eastAsia="en-AU"/>
        </w:rPr>
        <w:t>3</w:t>
      </w:r>
      <w:r w:rsidRPr="00213CE0">
        <w:rPr>
          <w:rFonts w:eastAsiaTheme="minorEastAsia" w:cs="Arial"/>
          <w:iCs/>
          <w:lang w:eastAsia="en-AU"/>
        </w:rPr>
        <w:t>:</w:t>
      </w:r>
    </w:p>
    <w:p w14:paraId="3222AE88" w14:textId="77777777" w:rsidR="00553A42" w:rsidRDefault="00553A42" w:rsidP="00213CE0">
      <w:pPr>
        <w:pStyle w:val="ListParagraph"/>
        <w:numPr>
          <w:ilvl w:val="1"/>
          <w:numId w:val="41"/>
        </w:numPr>
        <w:spacing w:after="120"/>
      </w:pPr>
      <w:r>
        <w:t>Specialist School Transport; and</w:t>
      </w:r>
    </w:p>
    <w:p w14:paraId="778E6DF2" w14:textId="77777777" w:rsidR="00553A42" w:rsidRDefault="00553A42" w:rsidP="00213CE0">
      <w:pPr>
        <w:pStyle w:val="ListParagraph"/>
        <w:numPr>
          <w:ilvl w:val="1"/>
          <w:numId w:val="41"/>
        </w:numPr>
        <w:spacing w:after="120"/>
      </w:pPr>
      <w:r>
        <w:t>Personal Care in Schools.</w:t>
      </w:r>
    </w:p>
    <w:p w14:paraId="2E1CD540" w14:textId="77777777" w:rsidR="00553A42" w:rsidRPr="00553A42" w:rsidRDefault="00553A42" w:rsidP="00213CE0">
      <w:pPr>
        <w:pStyle w:val="ListParagraph"/>
        <w:spacing w:after="120"/>
        <w:ind w:left="360"/>
        <w:rPr>
          <w:rStyle w:val="BookTitle"/>
          <w:rFonts w:eastAsiaTheme="minorEastAsia" w:cs="Arial"/>
          <w:i w:val="0"/>
          <w:iCs/>
          <w:smallCaps w:val="0"/>
          <w:spacing w:val="0"/>
          <w:lang w:eastAsia="en-AU"/>
        </w:rPr>
      </w:pPr>
    </w:p>
    <w:p w14:paraId="232DC74D" w14:textId="77777777" w:rsidR="00F836A1" w:rsidRPr="00CA7D5E" w:rsidRDefault="00F836A1" w:rsidP="00C761A9">
      <w:pPr>
        <w:pStyle w:val="ListParagraph"/>
        <w:numPr>
          <w:ilvl w:val="0"/>
          <w:numId w:val="41"/>
        </w:numPr>
        <w:spacing w:after="120"/>
        <w:rPr>
          <w:rStyle w:val="BookTitle"/>
          <w:rFonts w:eastAsiaTheme="minorEastAsia" w:cs="Arial"/>
          <w:i w:val="0"/>
          <w:iCs/>
          <w:smallCaps w:val="0"/>
          <w:spacing w:val="0"/>
          <w:lang w:eastAsia="en-AU"/>
        </w:rPr>
      </w:pPr>
      <w:r w:rsidRPr="00C761A9">
        <w:rPr>
          <w:rFonts w:eastAsiaTheme="minorEastAsia" w:cs="Arial"/>
          <w:iCs/>
          <w:lang w:eastAsia="en-AU"/>
        </w:rPr>
        <w:t>The estimated in-kind offset the N</w:t>
      </w:r>
      <w:r w:rsidR="00C761A9">
        <w:rPr>
          <w:rFonts w:eastAsiaTheme="minorEastAsia" w:cs="Arial"/>
          <w:iCs/>
          <w:lang w:eastAsia="en-AU"/>
        </w:rPr>
        <w:t xml:space="preserve">orthern Territory </w:t>
      </w:r>
      <w:r w:rsidRPr="00C761A9">
        <w:rPr>
          <w:rFonts w:eastAsiaTheme="minorEastAsia" w:cs="Arial"/>
          <w:iCs/>
          <w:lang w:eastAsia="en-AU"/>
        </w:rPr>
        <w:t>will receive for specific supports and participants will be specified in an exchange of letters between senior Commonwealth and NT officials by 31</w:t>
      </w:r>
      <w:r w:rsidR="00CA7D5E">
        <w:rPr>
          <w:rFonts w:eastAsiaTheme="minorEastAsia" w:cs="Arial"/>
          <w:iCs/>
          <w:lang w:eastAsia="en-AU"/>
        </w:rPr>
        <w:t> </w:t>
      </w:r>
      <w:r w:rsidRPr="00C761A9">
        <w:rPr>
          <w:rFonts w:eastAsiaTheme="minorEastAsia" w:cs="Arial"/>
          <w:iCs/>
          <w:lang w:eastAsia="en-AU"/>
        </w:rPr>
        <w:t xml:space="preserve">March each year for the following financial year. This will reflect the phase out deadlines and values specified in Table </w:t>
      </w:r>
      <w:r w:rsidR="00FE6CDE">
        <w:rPr>
          <w:rFonts w:eastAsiaTheme="minorEastAsia" w:cs="Arial"/>
          <w:iCs/>
          <w:lang w:eastAsia="en-AU"/>
        </w:rPr>
        <w:t>3</w:t>
      </w:r>
      <w:r w:rsidRPr="00C761A9">
        <w:rPr>
          <w:rFonts w:eastAsiaTheme="minorEastAsia" w:cs="Arial"/>
          <w:iCs/>
          <w:lang w:eastAsia="en-AU"/>
        </w:rPr>
        <w:t xml:space="preserve">, and the estimated number of NDIS participants included in the supports listed in Table </w:t>
      </w:r>
      <w:r w:rsidR="00FE6CDE">
        <w:rPr>
          <w:rFonts w:eastAsiaTheme="minorEastAsia" w:cs="Arial"/>
          <w:iCs/>
          <w:lang w:eastAsia="en-AU"/>
        </w:rPr>
        <w:t>3</w:t>
      </w:r>
      <w:r w:rsidRPr="00C761A9">
        <w:rPr>
          <w:rFonts w:eastAsiaTheme="minorEastAsia" w:cs="Arial"/>
          <w:iCs/>
          <w:lang w:eastAsia="en-AU"/>
        </w:rPr>
        <w:t>. These details will be provided to the NDIA.</w:t>
      </w:r>
    </w:p>
    <w:p w14:paraId="2E43A0A7" w14:textId="77777777" w:rsidR="00F836A1" w:rsidRPr="00CA7D5E" w:rsidRDefault="00F836A1" w:rsidP="00CA7D5E">
      <w:pPr>
        <w:pStyle w:val="ListParagraph"/>
        <w:spacing w:after="120"/>
        <w:ind w:left="360"/>
        <w:rPr>
          <w:rStyle w:val="BookTitle"/>
          <w:rFonts w:eastAsiaTheme="minorEastAsia" w:cs="Arial"/>
          <w:i w:val="0"/>
          <w:iCs/>
          <w:smallCaps w:val="0"/>
          <w:spacing w:val="0"/>
          <w:lang w:eastAsia="en-AU"/>
        </w:rPr>
      </w:pPr>
    </w:p>
    <w:p w14:paraId="7376EBAD" w14:textId="77777777" w:rsidR="00553A42" w:rsidRPr="00213CE0" w:rsidRDefault="00553A42" w:rsidP="00D5583E">
      <w:pPr>
        <w:pStyle w:val="ListParagraph"/>
        <w:numPr>
          <w:ilvl w:val="0"/>
          <w:numId w:val="41"/>
        </w:numPr>
        <w:spacing w:after="120"/>
        <w:rPr>
          <w:rStyle w:val="BookTitle"/>
          <w:rFonts w:eastAsiaTheme="minorEastAsia" w:cs="Arial"/>
          <w:i w:val="0"/>
          <w:smallCaps w:val="0"/>
          <w:spacing w:val="0"/>
          <w:lang w:eastAsia="en-AU"/>
        </w:rPr>
      </w:pPr>
      <w:r>
        <w:rPr>
          <w:rStyle w:val="BookTitle"/>
          <w:rFonts w:cs="Arial"/>
          <w:i w:val="0"/>
          <w:iCs/>
          <w:smallCaps w:val="0"/>
          <w:spacing w:val="0"/>
        </w:rPr>
        <w:t xml:space="preserve">The maximum in-kind offset that the Northern Territory can receive in a year will equal the </w:t>
      </w:r>
      <w:r w:rsidR="00D5583E" w:rsidRPr="00D5583E">
        <w:rPr>
          <w:rStyle w:val="BookTitle"/>
          <w:rFonts w:cs="Arial"/>
          <w:i w:val="0"/>
          <w:iCs/>
          <w:smallCaps w:val="0"/>
          <w:spacing w:val="0"/>
        </w:rPr>
        <w:t xml:space="preserve">estimated in-kind offset </w:t>
      </w:r>
      <w:r w:rsidR="00D5583E">
        <w:rPr>
          <w:rStyle w:val="BookTitle"/>
          <w:rFonts w:cs="Arial"/>
          <w:i w:val="0"/>
          <w:iCs/>
          <w:smallCaps w:val="0"/>
          <w:spacing w:val="0"/>
        </w:rPr>
        <w:t xml:space="preserve">specified </w:t>
      </w:r>
      <w:r>
        <w:rPr>
          <w:rStyle w:val="BookTitle"/>
          <w:rFonts w:cs="Arial"/>
          <w:i w:val="0"/>
          <w:iCs/>
          <w:smallCaps w:val="0"/>
          <w:spacing w:val="0"/>
        </w:rPr>
        <w:t xml:space="preserve">in </w:t>
      </w:r>
      <w:r w:rsidR="00FA1C26">
        <w:rPr>
          <w:rStyle w:val="BookTitle"/>
          <w:rFonts w:cs="Arial"/>
          <w:i w:val="0"/>
          <w:iCs/>
          <w:smallCaps w:val="0"/>
          <w:spacing w:val="0"/>
        </w:rPr>
        <w:t xml:space="preserve">the exchange of letters referred to in </w:t>
      </w:r>
      <w:r>
        <w:rPr>
          <w:rStyle w:val="BookTitle"/>
          <w:rFonts w:cs="Arial"/>
          <w:i w:val="0"/>
          <w:iCs/>
          <w:smallCaps w:val="0"/>
          <w:spacing w:val="0"/>
        </w:rPr>
        <w:t>Clause 9.</w:t>
      </w:r>
    </w:p>
    <w:p w14:paraId="343C30DA" w14:textId="77777777" w:rsidR="00553A42" w:rsidRPr="00553A42" w:rsidRDefault="00553A42" w:rsidP="00213CE0">
      <w:pPr>
        <w:pStyle w:val="ListParagraph"/>
        <w:rPr>
          <w:rStyle w:val="BookTitle"/>
          <w:rFonts w:cs="Arial"/>
          <w:i w:val="0"/>
          <w:iCs/>
          <w:smallCaps w:val="0"/>
          <w:spacing w:val="0"/>
        </w:rPr>
      </w:pPr>
    </w:p>
    <w:p w14:paraId="042AEF58" w14:textId="77777777" w:rsidR="00462AD1" w:rsidRPr="00E060B6" w:rsidRDefault="00FA1C26" w:rsidP="00CA3465">
      <w:pPr>
        <w:pStyle w:val="ListParagraph"/>
        <w:numPr>
          <w:ilvl w:val="0"/>
          <w:numId w:val="41"/>
        </w:numPr>
        <w:spacing w:after="120"/>
        <w:rPr>
          <w:rStyle w:val="BookTitle"/>
          <w:rFonts w:cs="Arial"/>
          <w:i w:val="0"/>
          <w:iCs/>
          <w:smallCaps w:val="0"/>
          <w:spacing w:val="0"/>
        </w:rPr>
      </w:pPr>
      <w:r>
        <w:rPr>
          <w:rStyle w:val="BookTitle"/>
          <w:rFonts w:cs="Arial"/>
          <w:i w:val="0"/>
          <w:iCs/>
          <w:smallCaps w:val="0"/>
          <w:spacing w:val="0"/>
        </w:rPr>
        <w:t xml:space="preserve">The </w:t>
      </w:r>
      <w:r w:rsidR="00814CC8">
        <w:rPr>
          <w:rStyle w:val="BookTitle"/>
          <w:rFonts w:cs="Arial"/>
          <w:i w:val="0"/>
          <w:iCs/>
          <w:smallCaps w:val="0"/>
          <w:spacing w:val="0"/>
        </w:rPr>
        <w:t>Northern Territory</w:t>
      </w:r>
      <w:r w:rsidR="004324A9" w:rsidRPr="00E060B6">
        <w:rPr>
          <w:rStyle w:val="BookTitle"/>
          <w:rFonts w:cs="Arial"/>
          <w:i w:val="0"/>
          <w:iCs/>
          <w:smallCaps w:val="0"/>
          <w:spacing w:val="0"/>
        </w:rPr>
        <w:t xml:space="preserve"> will provide the NDIA with individualised data that meets the NDIA’s requirements</w:t>
      </w:r>
      <w:r w:rsidR="00E24201" w:rsidRPr="00E060B6">
        <w:rPr>
          <w:rStyle w:val="BookTitle"/>
          <w:rFonts w:cs="Arial"/>
          <w:i w:val="0"/>
          <w:iCs/>
          <w:smallCaps w:val="0"/>
          <w:spacing w:val="0"/>
        </w:rPr>
        <w:t xml:space="preserve"> to </w:t>
      </w:r>
      <w:r w:rsidR="00961CD6">
        <w:rPr>
          <w:rStyle w:val="BookTitle"/>
          <w:rFonts w:cs="Arial"/>
          <w:i w:val="0"/>
          <w:iCs/>
          <w:smallCaps w:val="0"/>
          <w:spacing w:val="0"/>
        </w:rPr>
        <w:t>calculate an in-kind offset.</w:t>
      </w:r>
      <w:r w:rsidR="00462AD1" w:rsidRPr="00E060B6">
        <w:rPr>
          <w:rStyle w:val="BookTitle"/>
          <w:rFonts w:cs="Arial"/>
          <w:i w:val="0"/>
          <w:iCs/>
          <w:smallCaps w:val="0"/>
          <w:spacing w:val="0"/>
        </w:rPr>
        <w:br/>
      </w:r>
    </w:p>
    <w:p w14:paraId="7E2CB5C4" w14:textId="77777777" w:rsidR="00951054" w:rsidRPr="00E060B6" w:rsidRDefault="00163B63">
      <w:pPr>
        <w:pStyle w:val="ListParagraph"/>
        <w:numPr>
          <w:ilvl w:val="0"/>
          <w:numId w:val="41"/>
        </w:numPr>
        <w:spacing w:after="120"/>
        <w:rPr>
          <w:rStyle w:val="BookTitle"/>
          <w:rFonts w:cs="Arial"/>
          <w:smallCaps w:val="0"/>
          <w:spacing w:val="0"/>
        </w:rPr>
      </w:pPr>
      <w:r>
        <w:rPr>
          <w:rStyle w:val="BookTitle"/>
          <w:rFonts w:cs="Arial"/>
          <w:i w:val="0"/>
          <w:iCs/>
          <w:smallCaps w:val="0"/>
          <w:spacing w:val="0"/>
        </w:rPr>
        <w:t xml:space="preserve">The </w:t>
      </w:r>
      <w:r w:rsidR="00814CC8">
        <w:rPr>
          <w:rStyle w:val="BookTitle"/>
          <w:rFonts w:cs="Arial"/>
          <w:i w:val="0"/>
          <w:iCs/>
          <w:smallCaps w:val="0"/>
          <w:spacing w:val="0"/>
        </w:rPr>
        <w:t>Northern Territory</w:t>
      </w:r>
      <w:r w:rsidR="004324A9" w:rsidRPr="00E060B6">
        <w:rPr>
          <w:rStyle w:val="BookTitle"/>
          <w:rFonts w:cs="Arial"/>
          <w:i w:val="0"/>
          <w:iCs/>
          <w:smallCaps w:val="0"/>
          <w:spacing w:val="0"/>
        </w:rPr>
        <w:t xml:space="preserve"> will receive an in-kind </w:t>
      </w:r>
      <w:r w:rsidR="00EA695B" w:rsidRPr="00E060B6">
        <w:rPr>
          <w:rStyle w:val="BookTitle"/>
          <w:rFonts w:cs="Arial"/>
          <w:i w:val="0"/>
          <w:iCs/>
          <w:smallCaps w:val="0"/>
          <w:spacing w:val="0"/>
        </w:rPr>
        <w:t>offset</w:t>
      </w:r>
      <w:r w:rsidR="0011228D" w:rsidRPr="00E060B6">
        <w:rPr>
          <w:rStyle w:val="BookTitle"/>
          <w:rFonts w:cs="Arial"/>
          <w:i w:val="0"/>
          <w:iCs/>
          <w:smallCaps w:val="0"/>
          <w:spacing w:val="0"/>
        </w:rPr>
        <w:t xml:space="preserve"> in arrears</w:t>
      </w:r>
      <w:r w:rsidR="004324A9" w:rsidRPr="00E060B6">
        <w:rPr>
          <w:rStyle w:val="BookTitle"/>
          <w:rFonts w:cs="Arial"/>
          <w:i w:val="0"/>
          <w:iCs/>
          <w:smallCaps w:val="0"/>
          <w:spacing w:val="0"/>
        </w:rPr>
        <w:t xml:space="preserve"> based on actual </w:t>
      </w:r>
      <w:r w:rsidR="00D11E83" w:rsidRPr="00E060B6">
        <w:rPr>
          <w:rStyle w:val="BookTitle"/>
          <w:rFonts w:cs="Arial"/>
          <w:i w:val="0"/>
          <w:iCs/>
          <w:smallCaps w:val="0"/>
          <w:spacing w:val="0"/>
        </w:rPr>
        <w:t>use</w:t>
      </w:r>
      <w:r w:rsidR="00961CD6">
        <w:rPr>
          <w:rStyle w:val="BookTitle"/>
          <w:rFonts w:cs="Arial"/>
          <w:i w:val="0"/>
          <w:iCs/>
          <w:smallCaps w:val="0"/>
          <w:spacing w:val="0"/>
        </w:rPr>
        <w:t xml:space="preserve"> </w:t>
      </w:r>
      <w:r w:rsidR="00D11E83" w:rsidRPr="00E060B6">
        <w:rPr>
          <w:rStyle w:val="BookTitle"/>
          <w:rFonts w:cs="Arial"/>
          <w:i w:val="0"/>
          <w:iCs/>
          <w:smallCaps w:val="0"/>
          <w:spacing w:val="0"/>
        </w:rPr>
        <w:t>of</w:t>
      </w:r>
      <w:r w:rsidR="00961CD6">
        <w:rPr>
          <w:rStyle w:val="BookTitle"/>
          <w:rFonts w:cs="Arial"/>
          <w:i w:val="0"/>
          <w:iCs/>
          <w:smallCaps w:val="0"/>
          <w:spacing w:val="0"/>
        </w:rPr>
        <w:t xml:space="preserve"> </w:t>
      </w:r>
      <w:r w:rsidR="00C761A9">
        <w:rPr>
          <w:rStyle w:val="BookTitle"/>
          <w:rFonts w:cs="Arial"/>
          <w:i w:val="0"/>
          <w:iCs/>
          <w:smallCaps w:val="0"/>
          <w:spacing w:val="0"/>
        </w:rPr>
        <w:br/>
        <w:t>i</w:t>
      </w:r>
      <w:r w:rsidR="00961CD6">
        <w:rPr>
          <w:rStyle w:val="BookTitle"/>
          <w:rFonts w:cs="Arial"/>
          <w:i w:val="0"/>
          <w:iCs/>
          <w:smallCaps w:val="0"/>
          <w:spacing w:val="0"/>
        </w:rPr>
        <w:t xml:space="preserve">n-kind services. </w:t>
      </w:r>
      <w:r w:rsidR="00D11E83" w:rsidRPr="00E060B6">
        <w:rPr>
          <w:rStyle w:val="BookTitle"/>
          <w:rFonts w:cs="Arial"/>
          <w:i w:val="0"/>
          <w:iCs/>
          <w:smallCaps w:val="0"/>
          <w:spacing w:val="0"/>
        </w:rPr>
        <w:t>The offset will be provided as a</w:t>
      </w:r>
      <w:r w:rsidR="00961CD6">
        <w:rPr>
          <w:rStyle w:val="BookTitle"/>
          <w:rFonts w:cs="Arial"/>
          <w:i w:val="0"/>
          <w:iCs/>
          <w:smallCaps w:val="0"/>
          <w:spacing w:val="0"/>
        </w:rPr>
        <w:t xml:space="preserve">n adjustment </w:t>
      </w:r>
      <w:r w:rsidR="00D11E83" w:rsidRPr="00E060B6">
        <w:rPr>
          <w:rStyle w:val="BookTitle"/>
          <w:rFonts w:cs="Arial"/>
          <w:i w:val="0"/>
          <w:iCs/>
          <w:smallCaps w:val="0"/>
          <w:spacing w:val="0"/>
        </w:rPr>
        <w:t xml:space="preserve">to </w:t>
      </w:r>
      <w:r>
        <w:rPr>
          <w:rStyle w:val="BookTitle"/>
          <w:rFonts w:cs="Arial"/>
          <w:i w:val="0"/>
          <w:iCs/>
          <w:smallCaps w:val="0"/>
          <w:spacing w:val="0"/>
        </w:rPr>
        <w:t xml:space="preserve">the </w:t>
      </w:r>
      <w:r w:rsidR="00814CC8">
        <w:rPr>
          <w:rStyle w:val="BookTitle"/>
          <w:rFonts w:cs="Arial"/>
          <w:i w:val="0"/>
          <w:iCs/>
          <w:smallCaps w:val="0"/>
          <w:spacing w:val="0"/>
        </w:rPr>
        <w:t>Northern Territory</w:t>
      </w:r>
      <w:r w:rsidR="009873E9">
        <w:rPr>
          <w:rStyle w:val="BookTitle"/>
          <w:rFonts w:cs="Arial"/>
          <w:i w:val="0"/>
          <w:iCs/>
          <w:smallCaps w:val="0"/>
          <w:spacing w:val="0"/>
        </w:rPr>
        <w:t>’s</w:t>
      </w:r>
      <w:r w:rsidR="00D11E83" w:rsidRPr="00E060B6">
        <w:rPr>
          <w:rStyle w:val="BookTitle"/>
          <w:rFonts w:cs="Arial"/>
          <w:i w:val="0"/>
          <w:iCs/>
          <w:smallCaps w:val="0"/>
          <w:spacing w:val="0"/>
        </w:rPr>
        <w:t xml:space="preserve"> contribution upon the raising of the next invoice by the NDIA.</w:t>
      </w:r>
    </w:p>
    <w:p w14:paraId="14462641" w14:textId="77777777" w:rsidR="00951054" w:rsidRDefault="00951054" w:rsidP="00132D62">
      <w:pPr>
        <w:pStyle w:val="ListParagraph"/>
        <w:spacing w:after="120"/>
        <w:ind w:left="360"/>
        <w:rPr>
          <w:rStyle w:val="BookTitle"/>
          <w:rFonts w:cs="Arial"/>
          <w:smallCaps w:val="0"/>
          <w:spacing w:val="0"/>
        </w:rPr>
      </w:pPr>
    </w:p>
    <w:p w14:paraId="62363D70" w14:textId="77777777" w:rsidR="00961CD6" w:rsidRPr="00E060B6" w:rsidRDefault="00961CD6" w:rsidP="00961CD6">
      <w:pPr>
        <w:pStyle w:val="ListParagraph"/>
        <w:numPr>
          <w:ilvl w:val="0"/>
          <w:numId w:val="41"/>
        </w:numPr>
        <w:spacing w:after="120"/>
        <w:rPr>
          <w:rStyle w:val="BookTitle"/>
          <w:rFonts w:cs="Arial"/>
          <w:smallCaps w:val="0"/>
          <w:spacing w:val="0"/>
        </w:rPr>
      </w:pPr>
      <w:r w:rsidRPr="00E060B6">
        <w:rPr>
          <w:rStyle w:val="BookTitle"/>
          <w:rFonts w:cs="Arial"/>
          <w:i w:val="0"/>
          <w:iCs/>
          <w:smallCaps w:val="0"/>
          <w:spacing w:val="0"/>
        </w:rPr>
        <w:t>The value of in-kind supports subject to average annualised unit values, defined in Table</w:t>
      </w:r>
      <w:r>
        <w:rPr>
          <w:rStyle w:val="BookTitle"/>
          <w:rFonts w:cs="Arial"/>
          <w:i w:val="0"/>
          <w:iCs/>
          <w:smallCaps w:val="0"/>
          <w:spacing w:val="0"/>
        </w:rPr>
        <w:t> </w:t>
      </w:r>
      <w:r w:rsidR="00B80482">
        <w:rPr>
          <w:rStyle w:val="BookTitle"/>
          <w:rFonts w:cs="Arial"/>
          <w:i w:val="0"/>
          <w:iCs/>
          <w:smallCaps w:val="0"/>
          <w:spacing w:val="0"/>
        </w:rPr>
        <w:t>3</w:t>
      </w:r>
      <w:r w:rsidRPr="00E060B6">
        <w:rPr>
          <w:rStyle w:val="BookTitle"/>
          <w:rFonts w:cs="Arial"/>
          <w:i w:val="0"/>
          <w:iCs/>
          <w:smallCaps w:val="0"/>
          <w:spacing w:val="0"/>
        </w:rPr>
        <w:t>, will be calculated as:</w:t>
      </w:r>
    </w:p>
    <w:p w14:paraId="55DFE9DF" w14:textId="77777777" w:rsidR="00961CD6" w:rsidRPr="00E060B6" w:rsidRDefault="00961CD6" w:rsidP="00961CD6">
      <w:pPr>
        <w:pStyle w:val="ListParagraph"/>
        <w:numPr>
          <w:ilvl w:val="0"/>
          <w:numId w:val="45"/>
        </w:numPr>
        <w:spacing w:after="120"/>
        <w:rPr>
          <w:rStyle w:val="BookTitle"/>
          <w:rFonts w:eastAsiaTheme="minorEastAsia" w:cs="Arial"/>
          <w:i w:val="0"/>
          <w:smallCaps w:val="0"/>
          <w:spacing w:val="0"/>
          <w:lang w:eastAsia="en-AU"/>
        </w:rPr>
      </w:pPr>
      <w:r w:rsidRPr="00E060B6">
        <w:rPr>
          <w:rStyle w:val="BookTitle"/>
          <w:rFonts w:eastAsiaTheme="minorEastAsia" w:cs="Arial"/>
          <w:i w:val="0"/>
          <w:smallCaps w:val="0"/>
          <w:spacing w:val="0"/>
          <w:lang w:eastAsia="en-AU"/>
        </w:rPr>
        <w:t xml:space="preserve">the number of months each participant has accessed the in-kind support since the last </w:t>
      </w:r>
      <w:r>
        <w:rPr>
          <w:rStyle w:val="BookTitle"/>
          <w:rFonts w:eastAsiaTheme="minorEastAsia" w:cs="Arial"/>
          <w:i w:val="0"/>
          <w:smallCaps w:val="0"/>
          <w:spacing w:val="0"/>
          <w:lang w:eastAsia="en-AU"/>
        </w:rPr>
        <w:t>adjustment</w:t>
      </w:r>
      <w:r w:rsidRPr="00E060B6">
        <w:rPr>
          <w:rStyle w:val="BookTitle"/>
          <w:rFonts w:eastAsiaTheme="minorEastAsia" w:cs="Arial"/>
          <w:i w:val="0"/>
          <w:smallCaps w:val="0"/>
          <w:spacing w:val="0"/>
          <w:lang w:eastAsia="en-AU"/>
        </w:rPr>
        <w:t xml:space="preserve"> was applied, multiplied by</w:t>
      </w:r>
    </w:p>
    <w:p w14:paraId="0A1BF757" w14:textId="77777777" w:rsidR="00961CD6" w:rsidRDefault="00961CD6" w:rsidP="00961CD6">
      <w:pPr>
        <w:pStyle w:val="ListParagraph"/>
        <w:numPr>
          <w:ilvl w:val="0"/>
          <w:numId w:val="45"/>
        </w:numPr>
        <w:spacing w:after="120"/>
        <w:rPr>
          <w:rStyle w:val="BookTitle"/>
          <w:rFonts w:eastAsiaTheme="minorEastAsia" w:cs="Arial"/>
          <w:i w:val="0"/>
          <w:smallCaps w:val="0"/>
          <w:spacing w:val="0"/>
          <w:lang w:eastAsia="en-AU"/>
        </w:rPr>
      </w:pPr>
      <w:r w:rsidRPr="00E060B6">
        <w:rPr>
          <w:rStyle w:val="BookTitle"/>
          <w:rFonts w:eastAsiaTheme="minorEastAsia" w:cs="Arial"/>
          <w:i w:val="0"/>
          <w:smallCaps w:val="0"/>
          <w:spacing w:val="0"/>
          <w:lang w:eastAsia="en-AU"/>
        </w:rPr>
        <w:t>1/12</w:t>
      </w:r>
      <w:r w:rsidRPr="00E060B6">
        <w:rPr>
          <w:rStyle w:val="BookTitle"/>
          <w:rFonts w:eastAsiaTheme="minorEastAsia" w:cs="Arial"/>
          <w:i w:val="0"/>
          <w:smallCaps w:val="0"/>
          <w:spacing w:val="0"/>
          <w:vertAlign w:val="superscript"/>
          <w:lang w:eastAsia="en-AU"/>
        </w:rPr>
        <w:t>th</w:t>
      </w:r>
      <w:r w:rsidRPr="00E060B6">
        <w:rPr>
          <w:rStyle w:val="BookTitle"/>
          <w:rFonts w:eastAsiaTheme="minorEastAsia" w:cs="Arial"/>
          <w:i w:val="0"/>
          <w:smallCaps w:val="0"/>
          <w:spacing w:val="0"/>
          <w:lang w:eastAsia="en-AU"/>
        </w:rPr>
        <w:t xml:space="preserve"> of the agreed average annualised unit value of the in-kind support, as</w:t>
      </w:r>
      <w:r>
        <w:rPr>
          <w:rStyle w:val="BookTitle"/>
          <w:rFonts w:eastAsiaTheme="minorEastAsia" w:cs="Arial"/>
          <w:i w:val="0"/>
          <w:smallCaps w:val="0"/>
          <w:spacing w:val="0"/>
          <w:lang w:eastAsia="en-AU"/>
        </w:rPr>
        <w:t> </w:t>
      </w:r>
      <w:r w:rsidRPr="00E060B6">
        <w:rPr>
          <w:rStyle w:val="BookTitle"/>
          <w:rFonts w:eastAsiaTheme="minorEastAsia" w:cs="Arial"/>
          <w:i w:val="0"/>
          <w:smallCaps w:val="0"/>
          <w:spacing w:val="0"/>
          <w:lang w:eastAsia="en-AU"/>
        </w:rPr>
        <w:t xml:space="preserve">outlined in Table </w:t>
      </w:r>
      <w:r w:rsidR="00B80482">
        <w:rPr>
          <w:rStyle w:val="BookTitle"/>
          <w:rFonts w:eastAsiaTheme="minorEastAsia" w:cs="Arial"/>
          <w:i w:val="0"/>
          <w:smallCaps w:val="0"/>
          <w:spacing w:val="0"/>
          <w:lang w:eastAsia="en-AU"/>
        </w:rPr>
        <w:t>3</w:t>
      </w:r>
      <w:r w:rsidRPr="00E060B6">
        <w:rPr>
          <w:rStyle w:val="BookTitle"/>
          <w:rFonts w:eastAsiaTheme="minorEastAsia" w:cs="Arial"/>
          <w:i w:val="0"/>
          <w:smallCaps w:val="0"/>
          <w:spacing w:val="0"/>
          <w:lang w:eastAsia="en-AU"/>
        </w:rPr>
        <w:t>.</w:t>
      </w:r>
      <w:r w:rsidR="00C761A9">
        <w:rPr>
          <w:rStyle w:val="BookTitle"/>
          <w:rFonts w:eastAsiaTheme="minorEastAsia" w:cs="Arial"/>
          <w:i w:val="0"/>
          <w:smallCaps w:val="0"/>
          <w:spacing w:val="0"/>
          <w:lang w:eastAsia="en-AU"/>
        </w:rPr>
        <w:br/>
      </w:r>
    </w:p>
    <w:p w14:paraId="6DEC8A96" w14:textId="77777777" w:rsidR="00C761A9" w:rsidRPr="00E060B6" w:rsidRDefault="00C761A9" w:rsidP="00C761A9">
      <w:pPr>
        <w:pStyle w:val="ListParagraph"/>
        <w:numPr>
          <w:ilvl w:val="0"/>
          <w:numId w:val="41"/>
        </w:numPr>
        <w:spacing w:after="120"/>
        <w:rPr>
          <w:rStyle w:val="BookTitle"/>
          <w:rFonts w:cs="Arial"/>
          <w:i w:val="0"/>
          <w:iCs/>
          <w:smallCaps w:val="0"/>
          <w:spacing w:val="0"/>
        </w:rPr>
      </w:pPr>
      <w:r w:rsidRPr="00E060B6">
        <w:rPr>
          <w:rStyle w:val="BookTitle"/>
          <w:rFonts w:cs="Arial"/>
          <w:i w:val="0"/>
          <w:iCs/>
          <w:smallCaps w:val="0"/>
          <w:spacing w:val="0"/>
        </w:rPr>
        <w:lastRenderedPageBreak/>
        <w:t xml:space="preserve">Table </w:t>
      </w:r>
      <w:r w:rsidR="00B80482">
        <w:rPr>
          <w:rStyle w:val="BookTitle"/>
          <w:rFonts w:cs="Arial"/>
          <w:i w:val="0"/>
          <w:iCs/>
          <w:smallCaps w:val="0"/>
          <w:spacing w:val="0"/>
        </w:rPr>
        <w:t>3</w:t>
      </w:r>
      <w:r w:rsidRPr="00E060B6">
        <w:rPr>
          <w:rStyle w:val="BookTitle"/>
          <w:rFonts w:cs="Arial"/>
          <w:i w:val="0"/>
          <w:iCs/>
          <w:smallCaps w:val="0"/>
          <w:spacing w:val="0"/>
        </w:rPr>
        <w:t xml:space="preserve"> does not </w:t>
      </w:r>
      <w:r>
        <w:rPr>
          <w:rStyle w:val="BookTitle"/>
          <w:rFonts w:cs="Arial"/>
          <w:i w:val="0"/>
          <w:iCs/>
          <w:smallCaps w:val="0"/>
          <w:spacing w:val="0"/>
        </w:rPr>
        <w:t>specify</w:t>
      </w:r>
      <w:r w:rsidRPr="00E060B6">
        <w:rPr>
          <w:rStyle w:val="BookTitle"/>
          <w:rFonts w:cs="Arial"/>
          <w:i w:val="0"/>
          <w:iCs/>
          <w:smallCaps w:val="0"/>
          <w:spacing w:val="0"/>
        </w:rPr>
        <w:t xml:space="preserve"> a deadline for phasing out in-kind funding for the following in</w:t>
      </w:r>
      <w:r>
        <w:rPr>
          <w:rStyle w:val="BookTitle"/>
          <w:rFonts w:cs="Arial"/>
          <w:i w:val="0"/>
          <w:iCs/>
          <w:smallCaps w:val="0"/>
          <w:spacing w:val="0"/>
        </w:rPr>
        <w:noBreakHyphen/>
      </w:r>
      <w:r w:rsidRPr="00E060B6">
        <w:rPr>
          <w:rStyle w:val="BookTitle"/>
          <w:rFonts w:cs="Arial"/>
          <w:i w:val="0"/>
          <w:iCs/>
          <w:smallCaps w:val="0"/>
          <w:spacing w:val="0"/>
        </w:rPr>
        <w:t>kind supports:</w:t>
      </w:r>
    </w:p>
    <w:p w14:paraId="268D8F5C" w14:textId="77777777" w:rsidR="00C761A9" w:rsidRPr="00FC417D" w:rsidRDefault="00C761A9" w:rsidP="00C761A9">
      <w:pPr>
        <w:pStyle w:val="ListParagraph"/>
        <w:numPr>
          <w:ilvl w:val="1"/>
          <w:numId w:val="41"/>
        </w:numPr>
        <w:spacing w:after="120"/>
        <w:rPr>
          <w:rFonts w:cs="Arial"/>
          <w:color w:val="000000"/>
          <w:lang w:eastAsia="en-AU"/>
        </w:rPr>
      </w:pPr>
      <w:r>
        <w:rPr>
          <w:rFonts w:cs="Arial"/>
          <w:color w:val="000000"/>
          <w:lang w:eastAsia="en-AU"/>
        </w:rPr>
        <w:t xml:space="preserve">Specialist School </w:t>
      </w:r>
      <w:r w:rsidRPr="00FC417D">
        <w:rPr>
          <w:rFonts w:cs="Arial"/>
          <w:color w:val="000000"/>
          <w:lang w:eastAsia="en-AU"/>
        </w:rPr>
        <w:t>Transport; and</w:t>
      </w:r>
    </w:p>
    <w:p w14:paraId="1FC1816F" w14:textId="77777777" w:rsidR="00C761A9" w:rsidRPr="00E060B6" w:rsidRDefault="00C761A9" w:rsidP="00C761A9">
      <w:pPr>
        <w:pStyle w:val="ListParagraph"/>
        <w:numPr>
          <w:ilvl w:val="1"/>
          <w:numId w:val="41"/>
        </w:numPr>
        <w:spacing w:after="120"/>
        <w:rPr>
          <w:rFonts w:cs="Arial"/>
          <w:iCs/>
        </w:rPr>
      </w:pPr>
      <w:r>
        <w:rPr>
          <w:rFonts w:cs="Arial"/>
          <w:color w:val="000000"/>
          <w:lang w:eastAsia="en-AU"/>
        </w:rPr>
        <w:t>P</w:t>
      </w:r>
      <w:r w:rsidRPr="00E060B6">
        <w:rPr>
          <w:rFonts w:cs="Arial"/>
          <w:color w:val="000000"/>
          <w:lang w:eastAsia="en-AU"/>
        </w:rPr>
        <w:t xml:space="preserve">ersonal </w:t>
      </w:r>
      <w:r>
        <w:rPr>
          <w:rFonts w:cs="Arial"/>
          <w:color w:val="000000"/>
          <w:lang w:eastAsia="en-AU"/>
        </w:rPr>
        <w:t>Care in Schools.</w:t>
      </w:r>
    </w:p>
    <w:p w14:paraId="5D8F3DF6" w14:textId="77777777" w:rsidR="00C761A9" w:rsidRPr="00E060B6" w:rsidRDefault="00C761A9" w:rsidP="00C761A9">
      <w:pPr>
        <w:pStyle w:val="ListParagraph"/>
        <w:spacing w:after="120"/>
        <w:ind w:left="1080"/>
        <w:rPr>
          <w:rFonts w:cs="Arial"/>
          <w:iCs/>
        </w:rPr>
      </w:pPr>
    </w:p>
    <w:p w14:paraId="5B4900E0" w14:textId="77777777" w:rsidR="00553A42" w:rsidRPr="00213CE0" w:rsidRDefault="00553A42" w:rsidP="00213CE0">
      <w:pPr>
        <w:pStyle w:val="ListParagraph"/>
        <w:numPr>
          <w:ilvl w:val="0"/>
          <w:numId w:val="41"/>
        </w:numPr>
        <w:spacing w:after="120"/>
        <w:rPr>
          <w:rStyle w:val="BookTitle"/>
          <w:rFonts w:cs="Arial"/>
          <w:i w:val="0"/>
          <w:iCs/>
          <w:smallCaps w:val="0"/>
          <w:spacing w:val="0"/>
        </w:rPr>
      </w:pPr>
      <w:r w:rsidRPr="00213CE0">
        <w:rPr>
          <w:rStyle w:val="BookTitle"/>
          <w:rFonts w:cs="Arial"/>
          <w:i w:val="0"/>
          <w:iCs/>
          <w:smallCaps w:val="0"/>
          <w:spacing w:val="0"/>
        </w:rPr>
        <w:t xml:space="preserve">These arrangements will apply until the end of the 2023 school year, as agreed by the Ministerial Council, or until otherwise agreed by the Ministerial Council. </w:t>
      </w:r>
    </w:p>
    <w:p w14:paraId="1AB36A8B" w14:textId="77777777" w:rsidR="00553A42" w:rsidRDefault="00553A42" w:rsidP="00213CE0">
      <w:pPr>
        <w:spacing w:after="0" w:line="240" w:lineRule="auto"/>
        <w:ind w:left="360"/>
        <w:rPr>
          <w:rFonts w:ascii="Calibri" w:hAnsi="Calibri"/>
        </w:rPr>
      </w:pPr>
    </w:p>
    <w:p w14:paraId="700B0FD0" w14:textId="77777777" w:rsidR="003C6CD5" w:rsidRDefault="00C761A9" w:rsidP="00213CE0">
      <w:pPr>
        <w:pStyle w:val="ListParagraph"/>
        <w:numPr>
          <w:ilvl w:val="0"/>
          <w:numId w:val="41"/>
        </w:numPr>
        <w:spacing w:after="120"/>
        <w:rPr>
          <w:rStyle w:val="BookTitle"/>
          <w:rFonts w:cs="Arial"/>
          <w:i w:val="0"/>
          <w:iCs/>
          <w:smallCaps w:val="0"/>
          <w:spacing w:val="0"/>
        </w:rPr>
        <w:sectPr w:rsidR="003C6CD5" w:rsidSect="00193FE2">
          <w:pgSz w:w="11906" w:h="16838"/>
          <w:pgMar w:top="1440" w:right="1440" w:bottom="1440" w:left="1440" w:header="708" w:footer="708" w:gutter="0"/>
          <w:cols w:space="708"/>
          <w:docGrid w:linePitch="360"/>
        </w:sectPr>
      </w:pPr>
      <w:r w:rsidRPr="00553A42">
        <w:rPr>
          <w:rStyle w:val="BookTitle"/>
          <w:rFonts w:cs="Arial"/>
          <w:i w:val="0"/>
          <w:iCs/>
          <w:smallCaps w:val="0"/>
          <w:spacing w:val="0"/>
        </w:rPr>
        <w:t xml:space="preserve">The average unit values identified in </w:t>
      </w:r>
      <w:r w:rsidRPr="00DE0AB0">
        <w:rPr>
          <w:rStyle w:val="BookTitle"/>
          <w:rFonts w:cs="Arial"/>
          <w:i w:val="0"/>
          <w:iCs/>
          <w:smallCaps w:val="0"/>
          <w:spacing w:val="0"/>
        </w:rPr>
        <w:t xml:space="preserve">Table </w:t>
      </w:r>
      <w:r w:rsidRPr="00553A42">
        <w:rPr>
          <w:rStyle w:val="BookTitle"/>
          <w:rFonts w:cs="Arial"/>
          <w:i w:val="0"/>
          <w:iCs/>
          <w:smallCaps w:val="0"/>
          <w:spacing w:val="0"/>
        </w:rPr>
        <w:t>3 for these supports are based on the Northern Territory cost of service delivery. They do not reflect the cost to the NDIS of providing these supports.</w:t>
      </w:r>
    </w:p>
    <w:p w14:paraId="736A9D0A" w14:textId="77777777" w:rsidR="00961CD6" w:rsidRDefault="00961CD6" w:rsidP="00961CD6">
      <w:pPr>
        <w:pStyle w:val="Caption"/>
        <w:keepNext/>
        <w:rPr>
          <w:rFonts w:cs="Arial"/>
          <w:sz w:val="22"/>
          <w:szCs w:val="22"/>
        </w:rPr>
      </w:pPr>
      <w:r w:rsidRPr="0011228D">
        <w:rPr>
          <w:rFonts w:cs="Arial"/>
          <w:sz w:val="22"/>
          <w:szCs w:val="22"/>
        </w:rPr>
        <w:lastRenderedPageBreak/>
        <w:t xml:space="preserve">Table </w:t>
      </w:r>
      <w:r w:rsidR="00723BFC">
        <w:rPr>
          <w:rFonts w:cs="Arial"/>
          <w:sz w:val="22"/>
          <w:szCs w:val="22"/>
        </w:rPr>
        <w:t>3</w:t>
      </w:r>
      <w:r w:rsidRPr="0011228D">
        <w:rPr>
          <w:rFonts w:cs="Arial"/>
          <w:sz w:val="22"/>
          <w:szCs w:val="22"/>
        </w:rPr>
        <w:t xml:space="preserve">: </w:t>
      </w:r>
      <w:r>
        <w:rPr>
          <w:rFonts w:cs="Arial"/>
          <w:sz w:val="22"/>
          <w:szCs w:val="22"/>
        </w:rPr>
        <w:t xml:space="preserve">Northern Territory </w:t>
      </w:r>
      <w:r w:rsidRPr="0011228D">
        <w:rPr>
          <w:rFonts w:cs="Arial"/>
          <w:sz w:val="22"/>
          <w:szCs w:val="22"/>
        </w:rPr>
        <w:t xml:space="preserve">IN-KIND </w:t>
      </w:r>
      <w:r>
        <w:rPr>
          <w:rFonts w:cs="Arial"/>
          <w:sz w:val="22"/>
          <w:szCs w:val="22"/>
        </w:rPr>
        <w:t xml:space="preserve">supports </w:t>
      </w:r>
    </w:p>
    <w:tbl>
      <w:tblPr>
        <w:tblStyle w:val="TableGrid"/>
        <w:tblW w:w="5000" w:type="pct"/>
        <w:tblCellMar>
          <w:top w:w="113" w:type="dxa"/>
          <w:bottom w:w="113" w:type="dxa"/>
        </w:tblCellMar>
        <w:tblLook w:val="04A0" w:firstRow="1" w:lastRow="0" w:firstColumn="1" w:lastColumn="0" w:noHBand="0" w:noVBand="1"/>
      </w:tblPr>
      <w:tblGrid>
        <w:gridCol w:w="4751"/>
        <w:gridCol w:w="1191"/>
        <w:gridCol w:w="1449"/>
        <w:gridCol w:w="1624"/>
        <w:gridCol w:w="1786"/>
        <w:gridCol w:w="1536"/>
        <w:gridCol w:w="1837"/>
      </w:tblGrid>
      <w:tr w:rsidR="00961CD6" w:rsidRPr="00B52D00" w14:paraId="32EE187F" w14:textId="77777777" w:rsidTr="00B77BD2">
        <w:tc>
          <w:tcPr>
            <w:tcW w:w="1676" w:type="pct"/>
            <w:shd w:val="clear" w:color="auto" w:fill="D9D9D9" w:themeFill="background1" w:themeFillShade="D9"/>
          </w:tcPr>
          <w:p w14:paraId="5C1779D9" w14:textId="77777777" w:rsidR="00961CD6" w:rsidRPr="00923C4C" w:rsidRDefault="00961CD6" w:rsidP="004F19BA">
            <w:pPr>
              <w:spacing w:after="120" w:line="276" w:lineRule="auto"/>
              <w:rPr>
                <w:rStyle w:val="BookTitle"/>
                <w:rFonts w:cs="Arial"/>
                <w:i w:val="0"/>
                <w:iCs/>
                <w:smallCaps w:val="0"/>
                <w:spacing w:val="0"/>
              </w:rPr>
            </w:pPr>
            <w:r w:rsidRPr="00923C4C">
              <w:rPr>
                <w:rFonts w:cs="Arial"/>
                <w:b/>
                <w:bCs/>
                <w:color w:val="000000"/>
                <w:lang w:eastAsia="en-AU"/>
              </w:rPr>
              <w:t>Supports</w:t>
            </w:r>
          </w:p>
        </w:tc>
        <w:tc>
          <w:tcPr>
            <w:tcW w:w="420" w:type="pct"/>
            <w:shd w:val="clear" w:color="auto" w:fill="D9D9D9" w:themeFill="background1" w:themeFillShade="D9"/>
          </w:tcPr>
          <w:p w14:paraId="0BAA655C" w14:textId="77777777" w:rsidR="00961CD6" w:rsidRPr="00B52D00" w:rsidRDefault="00961CD6" w:rsidP="004F19BA">
            <w:pPr>
              <w:spacing w:after="120" w:line="276" w:lineRule="auto"/>
              <w:rPr>
                <w:rStyle w:val="BookTitle"/>
                <w:rFonts w:cs="Arial"/>
                <w:i w:val="0"/>
                <w:iCs/>
                <w:smallCaps w:val="0"/>
                <w:spacing w:val="0"/>
              </w:rPr>
            </w:pPr>
            <w:r w:rsidRPr="00644EB7">
              <w:rPr>
                <w:rFonts w:cs="Arial"/>
                <w:b/>
                <w:bCs/>
                <w:color w:val="000000"/>
                <w:lang w:eastAsia="en-AU"/>
              </w:rPr>
              <w:t xml:space="preserve">Phase Out Deadline </w:t>
            </w:r>
          </w:p>
        </w:tc>
        <w:tc>
          <w:tcPr>
            <w:tcW w:w="511" w:type="pct"/>
            <w:shd w:val="clear" w:color="auto" w:fill="D9D9D9" w:themeFill="background1" w:themeFillShade="D9"/>
          </w:tcPr>
          <w:p w14:paraId="22FF20A3" w14:textId="77777777" w:rsidR="00961CD6" w:rsidRPr="00B52D00" w:rsidRDefault="00961CD6" w:rsidP="004F19BA">
            <w:pPr>
              <w:spacing w:after="120"/>
              <w:rPr>
                <w:rFonts w:cs="Arial"/>
                <w:b/>
                <w:bCs/>
                <w:color w:val="000000"/>
                <w:lang w:eastAsia="en-AU"/>
              </w:rPr>
            </w:pPr>
            <w:r w:rsidRPr="00B52D00">
              <w:rPr>
                <w:rFonts w:cs="Arial"/>
                <w:b/>
                <w:bCs/>
                <w:color w:val="000000"/>
                <w:lang w:eastAsia="en-AU"/>
              </w:rPr>
              <w:t>Value for</w:t>
            </w:r>
            <w:r>
              <w:rPr>
                <w:rFonts w:cs="Arial"/>
                <w:b/>
                <w:bCs/>
                <w:color w:val="000000"/>
                <w:lang w:eastAsia="en-AU"/>
              </w:rPr>
              <w:br/>
            </w:r>
            <w:r w:rsidRPr="00B52D00">
              <w:rPr>
                <w:rFonts w:cs="Arial"/>
                <w:b/>
                <w:bCs/>
                <w:color w:val="000000"/>
                <w:lang w:eastAsia="en-AU"/>
              </w:rPr>
              <w:t xml:space="preserve"> in-kind offset</w:t>
            </w:r>
          </w:p>
        </w:tc>
        <w:tc>
          <w:tcPr>
            <w:tcW w:w="573" w:type="pct"/>
            <w:shd w:val="clear" w:color="auto" w:fill="D9D9D9" w:themeFill="background1" w:themeFillShade="D9"/>
          </w:tcPr>
          <w:p w14:paraId="3093D91E" w14:textId="77777777" w:rsidR="00961CD6" w:rsidRPr="00B52D00" w:rsidRDefault="00961CD6" w:rsidP="004F19BA">
            <w:pPr>
              <w:spacing w:after="120" w:line="276" w:lineRule="auto"/>
              <w:rPr>
                <w:rFonts w:cs="Arial"/>
                <w:b/>
                <w:bCs/>
                <w:color w:val="000000"/>
                <w:lang w:eastAsia="en-AU"/>
              </w:rPr>
            </w:pPr>
            <w:r w:rsidRPr="00B52D00">
              <w:rPr>
                <w:rFonts w:cs="Arial"/>
                <w:b/>
                <w:bCs/>
                <w:color w:val="000000"/>
                <w:lang w:eastAsia="en-AU"/>
              </w:rPr>
              <w:t>Average Unit Value</w:t>
            </w:r>
            <w:r w:rsidRPr="00B52D00">
              <w:rPr>
                <w:rFonts w:cs="Arial"/>
                <w:b/>
                <w:bCs/>
                <w:color w:val="000000"/>
                <w:lang w:eastAsia="en-AU"/>
              </w:rPr>
              <w:br/>
              <w:t>2019-20</w:t>
            </w:r>
          </w:p>
        </w:tc>
        <w:tc>
          <w:tcPr>
            <w:tcW w:w="630" w:type="pct"/>
            <w:shd w:val="clear" w:color="auto" w:fill="D9D9D9" w:themeFill="background1" w:themeFillShade="D9"/>
          </w:tcPr>
          <w:p w14:paraId="32FD2DD0" w14:textId="77777777" w:rsidR="00961CD6" w:rsidRPr="00B52D00" w:rsidRDefault="00961CD6" w:rsidP="004F19BA">
            <w:pPr>
              <w:spacing w:after="120" w:line="276" w:lineRule="auto"/>
              <w:rPr>
                <w:rFonts w:cs="Arial"/>
                <w:b/>
                <w:bCs/>
                <w:color w:val="000000"/>
                <w:lang w:eastAsia="en-AU"/>
              </w:rPr>
            </w:pPr>
            <w:r w:rsidRPr="00B52D00">
              <w:rPr>
                <w:rFonts w:cs="Arial"/>
                <w:b/>
                <w:bCs/>
                <w:color w:val="000000"/>
                <w:lang w:eastAsia="en-AU"/>
              </w:rPr>
              <w:t>Average Unit Value</w:t>
            </w:r>
            <w:r w:rsidRPr="00B52D00">
              <w:rPr>
                <w:rFonts w:cs="Arial"/>
                <w:b/>
                <w:bCs/>
                <w:color w:val="000000"/>
                <w:lang w:eastAsia="en-AU"/>
              </w:rPr>
              <w:br/>
              <w:t>2020-21</w:t>
            </w:r>
          </w:p>
        </w:tc>
        <w:tc>
          <w:tcPr>
            <w:tcW w:w="542" w:type="pct"/>
            <w:shd w:val="clear" w:color="auto" w:fill="D9D9D9" w:themeFill="background1" w:themeFillShade="D9"/>
          </w:tcPr>
          <w:p w14:paraId="35D35D34" w14:textId="77777777" w:rsidR="00961CD6" w:rsidRPr="00B52D00" w:rsidRDefault="00961CD6" w:rsidP="004F19BA">
            <w:pPr>
              <w:spacing w:after="120"/>
              <w:rPr>
                <w:rFonts w:cs="Arial"/>
                <w:b/>
                <w:bCs/>
                <w:color w:val="000000"/>
                <w:lang w:eastAsia="en-AU"/>
              </w:rPr>
            </w:pPr>
            <w:r w:rsidRPr="00B52D00">
              <w:rPr>
                <w:rFonts w:cs="Arial"/>
                <w:b/>
                <w:bCs/>
                <w:color w:val="000000"/>
                <w:lang w:eastAsia="en-AU"/>
              </w:rPr>
              <w:t>Average Unit Value</w:t>
            </w:r>
            <w:r w:rsidRPr="00B52D00">
              <w:rPr>
                <w:rFonts w:cs="Arial"/>
                <w:b/>
                <w:bCs/>
                <w:color w:val="000000"/>
                <w:lang w:eastAsia="en-AU"/>
              </w:rPr>
              <w:br/>
              <w:t>2021-22</w:t>
            </w:r>
          </w:p>
        </w:tc>
        <w:tc>
          <w:tcPr>
            <w:tcW w:w="648" w:type="pct"/>
            <w:shd w:val="clear" w:color="auto" w:fill="D9D9D9" w:themeFill="background1" w:themeFillShade="D9"/>
          </w:tcPr>
          <w:p w14:paraId="08AB692A" w14:textId="77777777" w:rsidR="00961CD6" w:rsidRPr="00B52D00" w:rsidRDefault="00961CD6" w:rsidP="004F19BA">
            <w:pPr>
              <w:spacing w:after="120"/>
              <w:rPr>
                <w:rFonts w:cs="Arial"/>
                <w:b/>
                <w:bCs/>
                <w:color w:val="000000"/>
                <w:lang w:eastAsia="en-AU"/>
              </w:rPr>
            </w:pPr>
            <w:r w:rsidRPr="00B52D00">
              <w:rPr>
                <w:rFonts w:cs="Arial"/>
                <w:b/>
                <w:bCs/>
                <w:color w:val="000000"/>
                <w:lang w:eastAsia="en-AU"/>
              </w:rPr>
              <w:t>Average Unit Value</w:t>
            </w:r>
            <w:r w:rsidRPr="00B52D00">
              <w:rPr>
                <w:rFonts w:cs="Arial"/>
                <w:b/>
                <w:bCs/>
                <w:color w:val="000000"/>
                <w:lang w:eastAsia="en-AU"/>
              </w:rPr>
              <w:br/>
              <w:t>2022-23</w:t>
            </w:r>
          </w:p>
        </w:tc>
      </w:tr>
      <w:tr w:rsidR="00961CD6" w:rsidRPr="00B52D00" w14:paraId="1BFC5851" w14:textId="77777777" w:rsidTr="00B77BD2">
        <w:tc>
          <w:tcPr>
            <w:tcW w:w="1676" w:type="pct"/>
            <w:vAlign w:val="bottom"/>
          </w:tcPr>
          <w:p w14:paraId="732E885D" w14:textId="77777777" w:rsidR="00961CD6" w:rsidRPr="00FA32BB" w:rsidRDefault="00961CD6" w:rsidP="004F19BA">
            <w:pPr>
              <w:spacing w:after="120"/>
              <w:rPr>
                <w:rFonts w:cs="Arial"/>
                <w:sz w:val="20"/>
                <w:szCs w:val="20"/>
              </w:rPr>
            </w:pPr>
            <w:r>
              <w:rPr>
                <w:rFonts w:cs="Arial"/>
                <w:sz w:val="20"/>
                <w:szCs w:val="20"/>
              </w:rPr>
              <w:t xml:space="preserve">Specialist School Transport </w:t>
            </w:r>
          </w:p>
          <w:p w14:paraId="5B325BE2" w14:textId="77777777" w:rsidR="00961CD6" w:rsidRPr="00234F73" w:rsidRDefault="00961CD6" w:rsidP="004F19BA">
            <w:pPr>
              <w:spacing w:after="120"/>
              <w:rPr>
                <w:rFonts w:cs="Arial"/>
                <w:sz w:val="20"/>
                <w:szCs w:val="20"/>
                <w:lang w:eastAsia="en-AU"/>
              </w:rPr>
            </w:pPr>
          </w:p>
        </w:tc>
        <w:tc>
          <w:tcPr>
            <w:tcW w:w="420" w:type="pct"/>
            <w:vAlign w:val="center"/>
          </w:tcPr>
          <w:p w14:paraId="35FBCFEF" w14:textId="77777777" w:rsidR="00961CD6" w:rsidRPr="00923C4C" w:rsidRDefault="00961CD6" w:rsidP="00DE0AB0">
            <w:pPr>
              <w:spacing w:after="120"/>
              <w:rPr>
                <w:rFonts w:cs="Arial"/>
                <w:color w:val="000000"/>
                <w:sz w:val="20"/>
                <w:szCs w:val="20"/>
              </w:rPr>
            </w:pPr>
            <w:r>
              <w:rPr>
                <w:rFonts w:cs="Arial"/>
                <w:color w:val="000000"/>
                <w:sz w:val="20"/>
                <w:szCs w:val="20"/>
                <w:lang w:eastAsia="en-AU"/>
              </w:rPr>
              <w:t xml:space="preserve">See Clause </w:t>
            </w:r>
            <w:r w:rsidRPr="006A0D9A">
              <w:rPr>
                <w:rFonts w:cs="Arial"/>
                <w:color w:val="000000"/>
                <w:sz w:val="20"/>
                <w:szCs w:val="20"/>
                <w:lang w:eastAsia="en-AU"/>
              </w:rPr>
              <w:t xml:space="preserve"> 1</w:t>
            </w:r>
            <w:r w:rsidR="00DE0AB0">
              <w:rPr>
                <w:rFonts w:cs="Arial"/>
                <w:color w:val="000000"/>
                <w:sz w:val="20"/>
                <w:szCs w:val="20"/>
                <w:lang w:eastAsia="en-AU"/>
              </w:rPr>
              <w:t>5</w:t>
            </w:r>
          </w:p>
        </w:tc>
        <w:tc>
          <w:tcPr>
            <w:tcW w:w="511" w:type="pct"/>
          </w:tcPr>
          <w:p w14:paraId="1864CDB5" w14:textId="77777777" w:rsidR="00961CD6" w:rsidRPr="00D752D5" w:rsidRDefault="00961CD6" w:rsidP="004F19BA">
            <w:pPr>
              <w:autoSpaceDE w:val="0"/>
              <w:autoSpaceDN w:val="0"/>
              <w:adjustRightInd w:val="0"/>
              <w:spacing w:before="120" w:after="120"/>
              <w:jc w:val="center"/>
              <w:rPr>
                <w:rFonts w:cs="Arial"/>
                <w:color w:val="000000"/>
                <w:sz w:val="20"/>
                <w:szCs w:val="20"/>
              </w:rPr>
            </w:pPr>
            <w:r w:rsidRPr="00B52D00">
              <w:rPr>
                <w:rFonts w:cs="Arial"/>
                <w:color w:val="000000"/>
                <w:sz w:val="20"/>
                <w:szCs w:val="20"/>
              </w:rPr>
              <w:t>Average annualised Unit Value</w:t>
            </w:r>
          </w:p>
        </w:tc>
        <w:tc>
          <w:tcPr>
            <w:tcW w:w="573" w:type="pct"/>
          </w:tcPr>
          <w:p w14:paraId="6E344FF9" w14:textId="77777777" w:rsidR="00961CD6" w:rsidRPr="00D752D5" w:rsidDel="00572DB2" w:rsidRDefault="00961CD6" w:rsidP="004F19BA">
            <w:pPr>
              <w:spacing w:before="120" w:after="120"/>
              <w:jc w:val="right"/>
              <w:rPr>
                <w:rFonts w:cs="Arial"/>
                <w:color w:val="000000"/>
                <w:sz w:val="20"/>
                <w:szCs w:val="20"/>
                <w:lang w:eastAsia="en-AU"/>
              </w:rPr>
            </w:pPr>
            <w:r>
              <w:rPr>
                <w:rFonts w:cs="Arial"/>
                <w:color w:val="000000"/>
                <w:sz w:val="20"/>
                <w:szCs w:val="20"/>
                <w:lang w:eastAsia="en-AU"/>
              </w:rPr>
              <w:br/>
              <w:t>$15,127</w:t>
            </w:r>
          </w:p>
        </w:tc>
        <w:tc>
          <w:tcPr>
            <w:tcW w:w="1820" w:type="pct"/>
            <w:gridSpan w:val="3"/>
            <w:shd w:val="clear" w:color="auto" w:fill="BFBFBF" w:themeFill="background1" w:themeFillShade="BF"/>
          </w:tcPr>
          <w:tbl>
            <w:tblPr>
              <w:tblW w:w="0" w:type="auto"/>
              <w:tblLook w:val="0000" w:firstRow="0" w:lastRow="0" w:firstColumn="0" w:lastColumn="0" w:noHBand="0" w:noVBand="0"/>
            </w:tblPr>
            <w:tblGrid>
              <w:gridCol w:w="4943"/>
            </w:tblGrid>
            <w:tr w:rsidR="00961CD6" w:rsidRPr="00B52D00" w14:paraId="09F1A4BC" w14:textId="77777777" w:rsidTr="004F19BA">
              <w:trPr>
                <w:trHeight w:val="348"/>
              </w:trPr>
              <w:tc>
                <w:tcPr>
                  <w:tcW w:w="0" w:type="auto"/>
                </w:tcPr>
                <w:p w14:paraId="67ECFEA3" w14:textId="77777777" w:rsidR="00961CD6" w:rsidRPr="00B52D00" w:rsidRDefault="00961CD6" w:rsidP="00213CE0">
                  <w:pPr>
                    <w:autoSpaceDE w:val="0"/>
                    <w:autoSpaceDN w:val="0"/>
                    <w:adjustRightInd w:val="0"/>
                    <w:spacing w:before="120" w:after="120" w:line="240" w:lineRule="auto"/>
                    <w:jc w:val="both"/>
                    <w:rPr>
                      <w:rFonts w:cs="Arial"/>
                      <w:color w:val="000000"/>
                      <w:sz w:val="20"/>
                      <w:szCs w:val="20"/>
                    </w:rPr>
                  </w:pPr>
                  <w:r>
                    <w:rPr>
                      <w:rFonts w:cs="Arial"/>
                      <w:color w:val="000000"/>
                      <w:sz w:val="20"/>
                      <w:szCs w:val="20"/>
                    </w:rPr>
                    <w:br/>
                  </w:r>
                  <w:r w:rsidR="00553A42">
                    <w:rPr>
                      <w:color w:val="000000"/>
                      <w:lang w:eastAsia="en-AU"/>
                    </w:rPr>
                    <w:t>To be specified in an exchange of letters, as per clause 9 of Schedule B.</w:t>
                  </w:r>
                </w:p>
              </w:tc>
            </w:tr>
          </w:tbl>
          <w:p w14:paraId="16497AE5" w14:textId="77777777" w:rsidR="00961CD6" w:rsidRPr="00D752D5" w:rsidRDefault="00961CD6" w:rsidP="00213CE0">
            <w:pPr>
              <w:spacing w:before="120" w:after="120"/>
              <w:jc w:val="both"/>
              <w:rPr>
                <w:rFonts w:cs="Arial"/>
                <w:color w:val="000000"/>
                <w:sz w:val="20"/>
                <w:szCs w:val="20"/>
                <w:lang w:eastAsia="en-AU"/>
              </w:rPr>
            </w:pPr>
          </w:p>
        </w:tc>
      </w:tr>
      <w:tr w:rsidR="00961CD6" w:rsidRPr="00B52D00" w14:paraId="0D46C0A2" w14:textId="77777777" w:rsidTr="00B77BD2">
        <w:tc>
          <w:tcPr>
            <w:tcW w:w="1676" w:type="pct"/>
            <w:vAlign w:val="bottom"/>
          </w:tcPr>
          <w:p w14:paraId="3AD4ECF3" w14:textId="77777777" w:rsidR="00961CD6" w:rsidRDefault="00961CD6" w:rsidP="004F19BA">
            <w:pPr>
              <w:spacing w:after="120"/>
              <w:rPr>
                <w:rFonts w:cs="Arial"/>
                <w:sz w:val="20"/>
                <w:szCs w:val="20"/>
              </w:rPr>
            </w:pPr>
            <w:r>
              <w:rPr>
                <w:rFonts w:cs="Arial"/>
                <w:sz w:val="20"/>
                <w:szCs w:val="20"/>
              </w:rPr>
              <w:t>Personal Care in Schools</w:t>
            </w:r>
          </w:p>
          <w:p w14:paraId="1592F1BC" w14:textId="77777777" w:rsidR="00961CD6" w:rsidRPr="00EA0111" w:rsidRDefault="00961CD6" w:rsidP="00B77BD2">
            <w:pPr>
              <w:spacing w:after="120"/>
              <w:rPr>
                <w:rFonts w:cs="Arial"/>
                <w:sz w:val="20"/>
                <w:szCs w:val="20"/>
                <w:lang w:eastAsia="en-AU"/>
              </w:rPr>
            </w:pPr>
          </w:p>
        </w:tc>
        <w:tc>
          <w:tcPr>
            <w:tcW w:w="420" w:type="pct"/>
            <w:vAlign w:val="center"/>
          </w:tcPr>
          <w:p w14:paraId="41506967" w14:textId="77777777" w:rsidR="00961CD6" w:rsidRPr="00D752D5" w:rsidRDefault="00961CD6" w:rsidP="00DE0AB0">
            <w:pPr>
              <w:spacing w:after="120"/>
              <w:rPr>
                <w:rFonts w:cs="Arial"/>
                <w:color w:val="000000"/>
                <w:sz w:val="20"/>
                <w:szCs w:val="20"/>
              </w:rPr>
            </w:pPr>
            <w:r>
              <w:rPr>
                <w:rFonts w:cs="Arial"/>
                <w:color w:val="000000"/>
                <w:sz w:val="20"/>
                <w:szCs w:val="20"/>
                <w:lang w:eastAsia="en-AU"/>
              </w:rPr>
              <w:t>See Clause 1</w:t>
            </w:r>
            <w:r w:rsidR="00DE0AB0">
              <w:rPr>
                <w:rFonts w:cs="Arial"/>
                <w:color w:val="000000"/>
                <w:sz w:val="20"/>
                <w:szCs w:val="20"/>
                <w:lang w:eastAsia="en-AU"/>
              </w:rPr>
              <w:t>5</w:t>
            </w:r>
          </w:p>
        </w:tc>
        <w:tc>
          <w:tcPr>
            <w:tcW w:w="511" w:type="pct"/>
          </w:tcPr>
          <w:p w14:paraId="44E85F6C" w14:textId="77777777" w:rsidR="00961CD6" w:rsidRPr="00D752D5" w:rsidRDefault="00961CD6" w:rsidP="004F19BA">
            <w:pPr>
              <w:autoSpaceDE w:val="0"/>
              <w:autoSpaceDN w:val="0"/>
              <w:adjustRightInd w:val="0"/>
              <w:spacing w:before="120" w:after="120"/>
              <w:jc w:val="center"/>
              <w:rPr>
                <w:rFonts w:cs="Arial"/>
                <w:color w:val="000000"/>
                <w:sz w:val="20"/>
                <w:szCs w:val="20"/>
              </w:rPr>
            </w:pPr>
            <w:r w:rsidRPr="00B52D00">
              <w:rPr>
                <w:rFonts w:cs="Arial"/>
                <w:color w:val="000000"/>
                <w:sz w:val="20"/>
                <w:szCs w:val="20"/>
              </w:rPr>
              <w:t>Average annualised Unit Value</w:t>
            </w:r>
          </w:p>
        </w:tc>
        <w:tc>
          <w:tcPr>
            <w:tcW w:w="573" w:type="pct"/>
          </w:tcPr>
          <w:p w14:paraId="21A18542" w14:textId="77777777" w:rsidR="00961CD6" w:rsidRPr="00D752D5" w:rsidDel="00572DB2" w:rsidRDefault="00961CD6" w:rsidP="00C761A9">
            <w:pPr>
              <w:spacing w:before="120" w:after="120"/>
              <w:jc w:val="right"/>
              <w:rPr>
                <w:rFonts w:cs="Arial"/>
                <w:color w:val="000000"/>
                <w:sz w:val="20"/>
                <w:szCs w:val="20"/>
                <w:lang w:eastAsia="en-AU"/>
              </w:rPr>
            </w:pPr>
            <w:r>
              <w:rPr>
                <w:rFonts w:cs="Arial"/>
                <w:color w:val="000000"/>
                <w:sz w:val="20"/>
                <w:szCs w:val="20"/>
                <w:lang w:eastAsia="en-AU"/>
              </w:rPr>
              <w:br/>
            </w:r>
            <w:r w:rsidR="00EE77CA" w:rsidRPr="00297801">
              <w:rPr>
                <w:rFonts w:cs="Arial"/>
                <w:color w:val="000000"/>
                <w:sz w:val="20"/>
                <w:szCs w:val="20"/>
                <w:lang w:eastAsia="en-AU"/>
              </w:rPr>
              <w:t>See Clause 9</w:t>
            </w:r>
          </w:p>
        </w:tc>
        <w:tc>
          <w:tcPr>
            <w:tcW w:w="1820" w:type="pct"/>
            <w:gridSpan w:val="3"/>
            <w:shd w:val="clear" w:color="auto" w:fill="BFBFBF" w:themeFill="background1" w:themeFillShade="BF"/>
          </w:tcPr>
          <w:tbl>
            <w:tblPr>
              <w:tblW w:w="0" w:type="auto"/>
              <w:tblLook w:val="0000" w:firstRow="0" w:lastRow="0" w:firstColumn="0" w:lastColumn="0" w:noHBand="0" w:noVBand="0"/>
            </w:tblPr>
            <w:tblGrid>
              <w:gridCol w:w="4943"/>
            </w:tblGrid>
            <w:tr w:rsidR="00961CD6" w:rsidRPr="00B52D00" w14:paraId="303AEABE" w14:textId="77777777" w:rsidTr="004F19BA">
              <w:trPr>
                <w:trHeight w:val="348"/>
              </w:trPr>
              <w:tc>
                <w:tcPr>
                  <w:tcW w:w="0" w:type="auto"/>
                </w:tcPr>
                <w:p w14:paraId="4C81F258" w14:textId="77777777" w:rsidR="00961CD6" w:rsidRPr="00B52D00" w:rsidRDefault="00553A42" w:rsidP="00213CE0">
                  <w:pPr>
                    <w:autoSpaceDE w:val="0"/>
                    <w:autoSpaceDN w:val="0"/>
                    <w:adjustRightInd w:val="0"/>
                    <w:spacing w:before="120" w:after="120" w:line="240" w:lineRule="auto"/>
                    <w:rPr>
                      <w:rFonts w:cs="Arial"/>
                      <w:color w:val="000000"/>
                      <w:sz w:val="20"/>
                      <w:szCs w:val="20"/>
                    </w:rPr>
                  </w:pPr>
                  <w:r>
                    <w:rPr>
                      <w:color w:val="000000"/>
                      <w:lang w:eastAsia="en-AU"/>
                    </w:rPr>
                    <w:t>To be specified in an exchange of letters, as per clause 9 of Schedule B.</w:t>
                  </w:r>
                </w:p>
              </w:tc>
            </w:tr>
          </w:tbl>
          <w:p w14:paraId="5F4C4D85" w14:textId="77777777" w:rsidR="00961CD6" w:rsidRPr="00D752D5" w:rsidRDefault="00961CD6" w:rsidP="004F19BA">
            <w:pPr>
              <w:spacing w:before="120" w:after="120"/>
              <w:jc w:val="right"/>
              <w:rPr>
                <w:rFonts w:cs="Arial"/>
                <w:color w:val="000000"/>
                <w:sz w:val="20"/>
                <w:szCs w:val="20"/>
                <w:lang w:eastAsia="en-AU"/>
              </w:rPr>
            </w:pPr>
          </w:p>
        </w:tc>
      </w:tr>
    </w:tbl>
    <w:p w14:paraId="6E58CE1B" w14:textId="77777777" w:rsidR="00961CD6" w:rsidRDefault="00961CD6" w:rsidP="00730A2F">
      <w:pPr>
        <w:spacing w:after="120"/>
        <w:rPr>
          <w:rStyle w:val="BookTitle"/>
          <w:rFonts w:eastAsiaTheme="minorEastAsia" w:cs="Arial"/>
          <w:i w:val="0"/>
          <w:smallCaps w:val="0"/>
          <w:spacing w:val="0"/>
          <w:lang w:eastAsia="en-AU"/>
        </w:rPr>
        <w:sectPr w:rsidR="00961CD6" w:rsidSect="00C761A9">
          <w:pgSz w:w="16838" w:h="11906" w:orient="landscape"/>
          <w:pgMar w:top="1440" w:right="1440" w:bottom="1440" w:left="1440" w:header="708" w:footer="708" w:gutter="0"/>
          <w:cols w:space="708"/>
          <w:docGrid w:linePitch="360"/>
        </w:sectPr>
      </w:pPr>
    </w:p>
    <w:p w14:paraId="5FE7D80B" w14:textId="77777777" w:rsidR="00961CD6" w:rsidRDefault="00961CD6" w:rsidP="00730A2F">
      <w:pPr>
        <w:spacing w:after="120"/>
        <w:rPr>
          <w:rStyle w:val="BookTitle"/>
          <w:rFonts w:eastAsiaTheme="minorEastAsia" w:cs="Arial"/>
          <w:i w:val="0"/>
          <w:smallCaps w:val="0"/>
          <w:spacing w:val="0"/>
          <w:lang w:eastAsia="en-AU"/>
        </w:rPr>
        <w:sectPr w:rsidR="00961CD6" w:rsidSect="00C761A9">
          <w:type w:val="continuous"/>
          <w:pgSz w:w="16838" w:h="11906" w:orient="landscape"/>
          <w:pgMar w:top="1440" w:right="1440" w:bottom="1440" w:left="1440" w:header="708" w:footer="708" w:gutter="0"/>
          <w:cols w:space="708"/>
          <w:docGrid w:linePitch="360"/>
        </w:sectPr>
      </w:pPr>
      <w:r>
        <w:rPr>
          <w:rStyle w:val="BookTitle"/>
          <w:rFonts w:eastAsiaTheme="minorEastAsia" w:cs="Arial"/>
          <w:i w:val="0"/>
          <w:smallCaps w:val="0"/>
          <w:spacing w:val="0"/>
          <w:lang w:eastAsia="en-AU"/>
        </w:rPr>
        <w:br w:type="page"/>
      </w:r>
    </w:p>
    <w:p w14:paraId="5C58101C" w14:textId="77777777" w:rsidR="00F6560A" w:rsidRDefault="00F6560A" w:rsidP="00F6560A">
      <w:pPr>
        <w:pStyle w:val="Heading1"/>
        <w:rPr>
          <w:rFonts w:eastAsia="Times New Roman"/>
        </w:rPr>
      </w:pPr>
      <w:r>
        <w:rPr>
          <w:rFonts w:eastAsia="Times New Roman"/>
        </w:rPr>
        <w:lastRenderedPageBreak/>
        <w:t>NDIS access for new and other Commonwealth clients in 2019-20</w:t>
      </w:r>
    </w:p>
    <w:p w14:paraId="396EF483" w14:textId="77777777" w:rsidR="00F6560A" w:rsidRDefault="00F6560A" w:rsidP="00F6560A">
      <w:pPr>
        <w:pStyle w:val="ListParagraph"/>
        <w:numPr>
          <w:ilvl w:val="0"/>
          <w:numId w:val="57"/>
        </w:numPr>
        <w:ind w:right="95"/>
      </w:pPr>
      <w:r>
        <w:t>In the Northern Territory, it is estimated that around 1,612 new and other Commonwealth clients will access the NDIS between 1 July 2019 and 30 June 2020. This number does not include:</w:t>
      </w:r>
    </w:p>
    <w:p w14:paraId="70A72678" w14:textId="77777777" w:rsidR="00F6560A" w:rsidRDefault="00F6560A" w:rsidP="00F6560A">
      <w:pPr>
        <w:pStyle w:val="ListParagraph"/>
        <w:numPr>
          <w:ilvl w:val="1"/>
          <w:numId w:val="57"/>
        </w:numPr>
        <w:ind w:right="95"/>
      </w:pPr>
      <w:r>
        <w:t>any estimate of the new and other Commonwealth clients that were due to transition to the NDIS before 30 June 2019; and</w:t>
      </w:r>
    </w:p>
    <w:p w14:paraId="577BC47A" w14:textId="77777777" w:rsidR="00F6560A" w:rsidRDefault="00F6560A" w:rsidP="00F6560A">
      <w:pPr>
        <w:pStyle w:val="ListParagraph"/>
        <w:numPr>
          <w:ilvl w:val="1"/>
          <w:numId w:val="57"/>
        </w:numPr>
        <w:ind w:right="95"/>
      </w:pPr>
      <w:r>
        <w:t xml:space="preserve">any existing Northern Territory </w:t>
      </w:r>
      <w:r w:rsidRPr="00DC127C">
        <w:t>disability clients that did not transition into the NDIS by 30 June 2019, as identified in Schedule B</w:t>
      </w:r>
      <w:r w:rsidRPr="00C51476">
        <w:t xml:space="preserve">, </w:t>
      </w:r>
      <w:r w:rsidRPr="00297801">
        <w:t>Clause 2-</w:t>
      </w:r>
      <w:r w:rsidR="00B80482" w:rsidRPr="00297801">
        <w:t>5</w:t>
      </w:r>
      <w:r w:rsidRPr="00C51476">
        <w:t xml:space="preserve"> of this</w:t>
      </w:r>
      <w:r w:rsidRPr="00DC127C">
        <w:t xml:space="preserve"> Agreement. </w:t>
      </w:r>
    </w:p>
    <w:p w14:paraId="422D51F7" w14:textId="77777777" w:rsidR="00F6560A" w:rsidRPr="00DC127C" w:rsidRDefault="00F6560A" w:rsidP="00F6560A">
      <w:pPr>
        <w:pStyle w:val="ListParagraph"/>
        <w:ind w:left="1080" w:right="95"/>
      </w:pPr>
    </w:p>
    <w:p w14:paraId="5FAE3BCF" w14:textId="77777777" w:rsidR="00F6560A" w:rsidRDefault="00F6560A" w:rsidP="00F6560A">
      <w:pPr>
        <w:pStyle w:val="ListParagraph"/>
        <w:numPr>
          <w:ilvl w:val="0"/>
          <w:numId w:val="57"/>
        </w:numPr>
        <w:ind w:right="95"/>
      </w:pPr>
      <w:r>
        <w:t xml:space="preserve">The Parties agree that provision will be given for these new and other participants to access the </w:t>
      </w:r>
      <w:r w:rsidR="00AE0D51">
        <w:t>Scheme</w:t>
      </w:r>
      <w:r>
        <w:t>, including:</w:t>
      </w:r>
    </w:p>
    <w:p w14:paraId="3A394E30" w14:textId="77777777" w:rsidR="00F6560A" w:rsidRDefault="00F6560A" w:rsidP="00F6560A">
      <w:pPr>
        <w:pStyle w:val="ListParagraph"/>
        <w:numPr>
          <w:ilvl w:val="1"/>
          <w:numId w:val="57"/>
        </w:numPr>
        <w:ind w:right="95"/>
      </w:pPr>
      <w:r>
        <w:t xml:space="preserve">people not previously accessing any specialist disability supports from the </w:t>
      </w:r>
      <w:r w:rsidRPr="00BE6020">
        <w:t>Northern Territory Office of Disability</w:t>
      </w:r>
      <w:r>
        <w:t>;</w:t>
      </w:r>
      <w:r w:rsidRPr="00BE6020">
        <w:t xml:space="preserve"> </w:t>
      </w:r>
    </w:p>
    <w:p w14:paraId="4379670C" w14:textId="77777777" w:rsidR="00F6560A" w:rsidRDefault="00F6560A" w:rsidP="00F6560A">
      <w:pPr>
        <w:pStyle w:val="ListParagraph"/>
        <w:numPr>
          <w:ilvl w:val="1"/>
          <w:numId w:val="57"/>
        </w:numPr>
        <w:ind w:right="95"/>
      </w:pPr>
      <w:r>
        <w:t xml:space="preserve">people currently accessing Commonwealth specialist disability or Aged Care supports; </w:t>
      </w:r>
    </w:p>
    <w:p w14:paraId="23730882" w14:textId="77777777" w:rsidR="00F6560A" w:rsidRDefault="00F6560A" w:rsidP="00F6560A">
      <w:pPr>
        <w:pStyle w:val="ListParagraph"/>
        <w:numPr>
          <w:ilvl w:val="1"/>
          <w:numId w:val="57"/>
        </w:numPr>
        <w:ind w:right="95"/>
      </w:pPr>
      <w:r>
        <w:t>people who have sporadically received specialist disability services funded or directly provided by the Northern Territory Office of Disability in previous years;</w:t>
      </w:r>
    </w:p>
    <w:p w14:paraId="0F1A3234" w14:textId="77777777" w:rsidR="00F6560A" w:rsidRDefault="00F6560A" w:rsidP="00F6560A">
      <w:pPr>
        <w:pStyle w:val="ListParagraph"/>
        <w:numPr>
          <w:ilvl w:val="1"/>
          <w:numId w:val="57"/>
        </w:numPr>
        <w:ind w:right="95"/>
      </w:pPr>
      <w:r>
        <w:t>people currently accessing supports through other Northern Territory Government agencies; and</w:t>
      </w:r>
    </w:p>
    <w:p w14:paraId="7B04B999" w14:textId="77777777" w:rsidR="00F6560A" w:rsidRDefault="00F6560A" w:rsidP="00F6560A">
      <w:pPr>
        <w:pStyle w:val="ListParagraph"/>
        <w:numPr>
          <w:ilvl w:val="1"/>
          <w:numId w:val="57"/>
        </w:numPr>
        <w:ind w:right="95"/>
      </w:pPr>
      <w:r>
        <w:t>new incidence of disability.</w:t>
      </w:r>
    </w:p>
    <w:p w14:paraId="7F511212" w14:textId="77777777" w:rsidR="00F6560A" w:rsidRDefault="00F6560A" w:rsidP="00F6560A">
      <w:pPr>
        <w:pStyle w:val="ListParagraph"/>
        <w:ind w:left="1080" w:right="95"/>
      </w:pPr>
    </w:p>
    <w:p w14:paraId="642F4787" w14:textId="77777777" w:rsidR="00F6560A" w:rsidRDefault="00F6560A" w:rsidP="00F6560A">
      <w:pPr>
        <w:pStyle w:val="ListParagraph"/>
        <w:numPr>
          <w:ilvl w:val="0"/>
          <w:numId w:val="57"/>
        </w:numPr>
        <w:ind w:right="95"/>
      </w:pPr>
      <w:r>
        <w:t xml:space="preserve">The Parties agree that the remaining estimated eligible population will access the NDIS based on available capacity from 1 July 2019 through to 30 June 2020. </w:t>
      </w:r>
    </w:p>
    <w:p w14:paraId="04D80427" w14:textId="77777777" w:rsidR="00F6560A" w:rsidRDefault="00F6560A" w:rsidP="00F6560A">
      <w:pPr>
        <w:pStyle w:val="ListParagraph"/>
        <w:ind w:left="360" w:right="95"/>
      </w:pPr>
    </w:p>
    <w:p w14:paraId="6E23F42D" w14:textId="77777777" w:rsidR="00F6560A" w:rsidRDefault="00F6560A" w:rsidP="00F6560A">
      <w:pPr>
        <w:pStyle w:val="ListParagraph"/>
        <w:numPr>
          <w:ilvl w:val="0"/>
          <w:numId w:val="57"/>
        </w:numPr>
        <w:ind w:right="95"/>
      </w:pPr>
      <w:r>
        <w:t xml:space="preserve">The Parties agree to work with the NDIA to support the remainder of the expected Northern Territory population of 1,612 to access the NDIS evenly over the four quarters of 2019-20, as outlined in </w:t>
      </w:r>
      <w:r w:rsidRPr="00BE6020">
        <w:t xml:space="preserve">Table </w:t>
      </w:r>
      <w:r w:rsidR="00B80482">
        <w:t>4</w:t>
      </w:r>
      <w:r w:rsidRPr="00BE6020">
        <w:t xml:space="preserve"> below.</w:t>
      </w:r>
      <w:r>
        <w:t xml:space="preserve">   </w:t>
      </w:r>
    </w:p>
    <w:p w14:paraId="745B6266" w14:textId="77777777" w:rsidR="00F6560A" w:rsidRPr="00E060B6" w:rsidRDefault="00F6560A" w:rsidP="00F6560A">
      <w:pPr>
        <w:pStyle w:val="Caption"/>
        <w:keepNext/>
        <w:rPr>
          <w:rFonts w:cs="Arial"/>
          <w:sz w:val="22"/>
          <w:szCs w:val="22"/>
        </w:rPr>
      </w:pPr>
      <w:r>
        <w:rPr>
          <w:rFonts w:cs="Arial"/>
          <w:sz w:val="22"/>
          <w:szCs w:val="22"/>
        </w:rPr>
        <w:t xml:space="preserve">Table </w:t>
      </w:r>
      <w:r w:rsidR="00B80482">
        <w:rPr>
          <w:rFonts w:cs="Arial"/>
          <w:sz w:val="22"/>
          <w:szCs w:val="22"/>
        </w:rPr>
        <w:t>4</w:t>
      </w:r>
      <w:r w:rsidRPr="00E060B6">
        <w:rPr>
          <w:rFonts w:cs="Arial"/>
          <w:sz w:val="22"/>
          <w:szCs w:val="22"/>
        </w:rPr>
        <w:t xml:space="preserve">: </w:t>
      </w:r>
      <w:r>
        <w:rPr>
          <w:rFonts w:cs="Arial"/>
          <w:sz w:val="22"/>
          <w:szCs w:val="22"/>
        </w:rPr>
        <w:t>2019-20 ESTIMATED NEW PARTICIPANTS</w:t>
      </w:r>
    </w:p>
    <w:tbl>
      <w:tblPr>
        <w:tblW w:w="5000" w:type="pct"/>
        <w:tblCellMar>
          <w:left w:w="0" w:type="dxa"/>
          <w:right w:w="0" w:type="dxa"/>
        </w:tblCellMar>
        <w:tblLook w:val="04A0" w:firstRow="1" w:lastRow="0" w:firstColumn="1" w:lastColumn="0" w:noHBand="0" w:noVBand="1"/>
      </w:tblPr>
      <w:tblGrid>
        <w:gridCol w:w="2501"/>
        <w:gridCol w:w="1337"/>
        <w:gridCol w:w="1435"/>
        <w:gridCol w:w="1257"/>
        <w:gridCol w:w="1257"/>
        <w:gridCol w:w="1259"/>
      </w:tblGrid>
      <w:tr w:rsidR="00F6560A" w14:paraId="5445B418" w14:textId="77777777" w:rsidTr="00B63AAD">
        <w:trPr>
          <w:trHeight w:val="880"/>
        </w:trPr>
        <w:tc>
          <w:tcPr>
            <w:tcW w:w="1381" w:type="pct"/>
            <w:tcBorders>
              <w:top w:val="single" w:sz="8" w:space="0" w:color="auto"/>
              <w:left w:val="single" w:sz="8" w:space="0" w:color="auto"/>
              <w:bottom w:val="single" w:sz="8" w:space="0" w:color="auto"/>
              <w:right w:val="single" w:sz="8" w:space="0" w:color="auto"/>
            </w:tcBorders>
            <w:vAlign w:val="center"/>
            <w:hideMark/>
          </w:tcPr>
          <w:p w14:paraId="70DACD3A" w14:textId="77777777" w:rsidR="00F6560A" w:rsidRDefault="00F6560A" w:rsidP="00B63AAD">
            <w:pPr>
              <w:overflowPunct w:val="0"/>
              <w:autoSpaceDE w:val="0"/>
              <w:autoSpaceDN w:val="0"/>
              <w:ind w:right="83"/>
              <w:rPr>
                <w:rFonts w:ascii="Calibri" w:hAnsi="Calibri"/>
              </w:rPr>
            </w:pPr>
            <w:r>
              <w:rPr>
                <w:b/>
                <w:bCs/>
              </w:rPr>
              <w:t>Client Cohort</w:t>
            </w:r>
          </w:p>
        </w:tc>
        <w:tc>
          <w:tcPr>
            <w:tcW w:w="739" w:type="pct"/>
            <w:tcBorders>
              <w:top w:val="single" w:sz="8" w:space="0" w:color="auto"/>
              <w:left w:val="nil"/>
              <w:bottom w:val="single" w:sz="8" w:space="0" w:color="auto"/>
              <w:right w:val="single" w:sz="8" w:space="0" w:color="auto"/>
            </w:tcBorders>
            <w:vAlign w:val="center"/>
            <w:hideMark/>
          </w:tcPr>
          <w:p w14:paraId="150012C0" w14:textId="77777777" w:rsidR="00F6560A" w:rsidRDefault="00F6560A" w:rsidP="00B63AAD">
            <w:pPr>
              <w:overflowPunct w:val="0"/>
              <w:autoSpaceDE w:val="0"/>
              <w:autoSpaceDN w:val="0"/>
              <w:jc w:val="center"/>
              <w:rPr>
                <w:b/>
                <w:bCs/>
              </w:rPr>
            </w:pPr>
            <w:r>
              <w:rPr>
                <w:b/>
                <w:bCs/>
              </w:rPr>
              <w:t xml:space="preserve">2019-20 </w:t>
            </w:r>
          </w:p>
          <w:p w14:paraId="3EDBF9C9" w14:textId="77777777" w:rsidR="00F6560A" w:rsidRDefault="00F6560A" w:rsidP="00B63AAD">
            <w:pPr>
              <w:overflowPunct w:val="0"/>
              <w:autoSpaceDE w:val="0"/>
              <w:autoSpaceDN w:val="0"/>
              <w:jc w:val="center"/>
              <w:rPr>
                <w:b/>
                <w:bCs/>
              </w:rPr>
            </w:pPr>
            <w:r>
              <w:rPr>
                <w:b/>
                <w:bCs/>
              </w:rPr>
              <w:t>Q1</w:t>
            </w:r>
          </w:p>
        </w:tc>
        <w:tc>
          <w:tcPr>
            <w:tcW w:w="793" w:type="pct"/>
            <w:tcBorders>
              <w:top w:val="single" w:sz="8" w:space="0" w:color="auto"/>
              <w:left w:val="nil"/>
              <w:bottom w:val="single" w:sz="8" w:space="0" w:color="auto"/>
              <w:right w:val="single" w:sz="8" w:space="0" w:color="auto"/>
            </w:tcBorders>
            <w:vAlign w:val="center"/>
            <w:hideMark/>
          </w:tcPr>
          <w:p w14:paraId="180A6A0A" w14:textId="77777777" w:rsidR="00F6560A" w:rsidRDefault="00F6560A" w:rsidP="00B63AAD">
            <w:pPr>
              <w:overflowPunct w:val="0"/>
              <w:autoSpaceDE w:val="0"/>
              <w:autoSpaceDN w:val="0"/>
              <w:jc w:val="center"/>
              <w:rPr>
                <w:b/>
                <w:bCs/>
              </w:rPr>
            </w:pPr>
            <w:r>
              <w:rPr>
                <w:b/>
                <w:bCs/>
              </w:rPr>
              <w:t xml:space="preserve">2019-20 </w:t>
            </w:r>
          </w:p>
          <w:p w14:paraId="6292C930" w14:textId="77777777" w:rsidR="00F6560A" w:rsidRDefault="00F6560A" w:rsidP="00B63AAD">
            <w:pPr>
              <w:overflowPunct w:val="0"/>
              <w:autoSpaceDE w:val="0"/>
              <w:autoSpaceDN w:val="0"/>
              <w:jc w:val="center"/>
              <w:rPr>
                <w:b/>
                <w:bCs/>
              </w:rPr>
            </w:pPr>
            <w:r>
              <w:rPr>
                <w:b/>
                <w:bCs/>
              </w:rPr>
              <w:t>Q2</w:t>
            </w:r>
          </w:p>
        </w:tc>
        <w:tc>
          <w:tcPr>
            <w:tcW w:w="695" w:type="pct"/>
            <w:tcBorders>
              <w:top w:val="single" w:sz="8" w:space="0" w:color="auto"/>
              <w:left w:val="nil"/>
              <w:bottom w:val="single" w:sz="8" w:space="0" w:color="auto"/>
              <w:right w:val="single" w:sz="8" w:space="0" w:color="auto"/>
            </w:tcBorders>
            <w:vAlign w:val="center"/>
            <w:hideMark/>
          </w:tcPr>
          <w:p w14:paraId="343D222F" w14:textId="77777777" w:rsidR="00F6560A" w:rsidRDefault="00F6560A" w:rsidP="00B63AAD">
            <w:pPr>
              <w:overflowPunct w:val="0"/>
              <w:autoSpaceDE w:val="0"/>
              <w:autoSpaceDN w:val="0"/>
              <w:jc w:val="center"/>
              <w:rPr>
                <w:b/>
                <w:bCs/>
              </w:rPr>
            </w:pPr>
            <w:r>
              <w:rPr>
                <w:b/>
                <w:bCs/>
              </w:rPr>
              <w:t xml:space="preserve">2019-20 </w:t>
            </w:r>
          </w:p>
          <w:p w14:paraId="2855468F" w14:textId="77777777" w:rsidR="00F6560A" w:rsidRDefault="00F6560A" w:rsidP="00B63AAD">
            <w:pPr>
              <w:overflowPunct w:val="0"/>
              <w:autoSpaceDE w:val="0"/>
              <w:autoSpaceDN w:val="0"/>
              <w:jc w:val="center"/>
              <w:rPr>
                <w:b/>
                <w:bCs/>
              </w:rPr>
            </w:pPr>
            <w:r>
              <w:rPr>
                <w:b/>
                <w:bCs/>
              </w:rPr>
              <w:t>Q3</w:t>
            </w:r>
          </w:p>
        </w:tc>
        <w:tc>
          <w:tcPr>
            <w:tcW w:w="695" w:type="pct"/>
            <w:tcBorders>
              <w:top w:val="single" w:sz="8" w:space="0" w:color="auto"/>
              <w:left w:val="nil"/>
              <w:bottom w:val="single" w:sz="8" w:space="0" w:color="auto"/>
              <w:right w:val="single" w:sz="8" w:space="0" w:color="auto"/>
            </w:tcBorders>
            <w:vAlign w:val="center"/>
            <w:hideMark/>
          </w:tcPr>
          <w:p w14:paraId="6A809B7C" w14:textId="77777777" w:rsidR="00F6560A" w:rsidRDefault="00F6560A" w:rsidP="00B63AAD">
            <w:pPr>
              <w:overflowPunct w:val="0"/>
              <w:autoSpaceDE w:val="0"/>
              <w:autoSpaceDN w:val="0"/>
              <w:jc w:val="center"/>
              <w:rPr>
                <w:b/>
                <w:bCs/>
              </w:rPr>
            </w:pPr>
            <w:r>
              <w:rPr>
                <w:b/>
                <w:bCs/>
              </w:rPr>
              <w:t>2019-20</w:t>
            </w:r>
          </w:p>
          <w:p w14:paraId="62D9E572" w14:textId="77777777" w:rsidR="00F6560A" w:rsidRDefault="00F6560A" w:rsidP="00B63AAD">
            <w:pPr>
              <w:overflowPunct w:val="0"/>
              <w:autoSpaceDE w:val="0"/>
              <w:autoSpaceDN w:val="0"/>
              <w:jc w:val="center"/>
              <w:rPr>
                <w:b/>
                <w:bCs/>
              </w:rPr>
            </w:pPr>
            <w:r>
              <w:rPr>
                <w:b/>
                <w:bCs/>
              </w:rPr>
              <w:t>Q4</w:t>
            </w:r>
          </w:p>
        </w:tc>
        <w:tc>
          <w:tcPr>
            <w:tcW w:w="696" w:type="pct"/>
            <w:tcBorders>
              <w:top w:val="single" w:sz="8" w:space="0" w:color="auto"/>
              <w:left w:val="nil"/>
              <w:bottom w:val="single" w:sz="8" w:space="0" w:color="auto"/>
              <w:right w:val="single" w:sz="8" w:space="0" w:color="auto"/>
            </w:tcBorders>
            <w:vAlign w:val="center"/>
            <w:hideMark/>
          </w:tcPr>
          <w:p w14:paraId="5C443ADA" w14:textId="77777777" w:rsidR="00F6560A" w:rsidRDefault="00F6560A" w:rsidP="00B63AAD">
            <w:pPr>
              <w:overflowPunct w:val="0"/>
              <w:autoSpaceDE w:val="0"/>
              <w:autoSpaceDN w:val="0"/>
              <w:spacing w:before="39"/>
              <w:ind w:right="107"/>
              <w:jc w:val="center"/>
              <w:rPr>
                <w:b/>
                <w:bCs/>
              </w:rPr>
            </w:pPr>
            <w:r>
              <w:rPr>
                <w:b/>
                <w:bCs/>
              </w:rPr>
              <w:t>2019-20</w:t>
            </w:r>
          </w:p>
          <w:p w14:paraId="4092A160" w14:textId="77777777" w:rsidR="00F6560A" w:rsidRDefault="00F6560A" w:rsidP="00B63AAD">
            <w:pPr>
              <w:overflowPunct w:val="0"/>
              <w:autoSpaceDE w:val="0"/>
              <w:autoSpaceDN w:val="0"/>
              <w:ind w:left="174" w:right="108"/>
              <w:jc w:val="center"/>
              <w:rPr>
                <w:b/>
                <w:bCs/>
              </w:rPr>
            </w:pPr>
            <w:r>
              <w:rPr>
                <w:b/>
                <w:bCs/>
              </w:rPr>
              <w:t>Total</w:t>
            </w:r>
          </w:p>
        </w:tc>
      </w:tr>
      <w:tr w:rsidR="00F6560A" w14:paraId="74E0392F" w14:textId="77777777" w:rsidTr="00F6560A">
        <w:trPr>
          <w:trHeight w:val="1009"/>
        </w:trPr>
        <w:tc>
          <w:tcPr>
            <w:tcW w:w="1381" w:type="pct"/>
            <w:tcBorders>
              <w:top w:val="nil"/>
              <w:left w:val="single" w:sz="8" w:space="0" w:color="auto"/>
              <w:bottom w:val="single" w:sz="8" w:space="0" w:color="auto"/>
              <w:right w:val="single" w:sz="8" w:space="0" w:color="auto"/>
            </w:tcBorders>
          </w:tcPr>
          <w:p w14:paraId="111ADCDB" w14:textId="77777777" w:rsidR="00F6560A" w:rsidRDefault="00F6560A" w:rsidP="00B63AAD">
            <w:pPr>
              <w:overflowPunct w:val="0"/>
              <w:autoSpaceDE w:val="0"/>
              <w:autoSpaceDN w:val="0"/>
              <w:spacing w:before="40"/>
              <w:ind w:left="103" w:right="274"/>
            </w:pPr>
            <w:r>
              <w:t>New and Other Commonwealth/State Participants</w:t>
            </w:r>
          </w:p>
        </w:tc>
        <w:tc>
          <w:tcPr>
            <w:tcW w:w="739" w:type="pct"/>
            <w:tcBorders>
              <w:top w:val="nil"/>
              <w:left w:val="nil"/>
              <w:bottom w:val="single" w:sz="8" w:space="0" w:color="auto"/>
              <w:right w:val="single" w:sz="8" w:space="0" w:color="auto"/>
            </w:tcBorders>
          </w:tcPr>
          <w:p w14:paraId="4E9772C2" w14:textId="77777777" w:rsidR="00F6560A" w:rsidRDefault="000F3FD2" w:rsidP="00470254">
            <w:pPr>
              <w:overflowPunct w:val="0"/>
              <w:autoSpaceDE w:val="0"/>
              <w:autoSpaceDN w:val="0"/>
              <w:ind w:left="112" w:right="113"/>
              <w:jc w:val="center"/>
            </w:pPr>
            <w:r>
              <w:br/>
            </w:r>
            <w:r w:rsidR="00F6560A">
              <w:t>403</w:t>
            </w:r>
          </w:p>
        </w:tc>
        <w:tc>
          <w:tcPr>
            <w:tcW w:w="793" w:type="pct"/>
            <w:tcBorders>
              <w:top w:val="nil"/>
              <w:left w:val="nil"/>
              <w:bottom w:val="single" w:sz="8" w:space="0" w:color="auto"/>
              <w:right w:val="single" w:sz="8" w:space="0" w:color="auto"/>
            </w:tcBorders>
            <w:vAlign w:val="center"/>
          </w:tcPr>
          <w:p w14:paraId="231A54F8" w14:textId="77777777" w:rsidR="00F6560A" w:rsidRDefault="00F6560A" w:rsidP="00F6560A">
            <w:pPr>
              <w:overflowPunct w:val="0"/>
              <w:autoSpaceDE w:val="0"/>
              <w:autoSpaceDN w:val="0"/>
              <w:ind w:left="112" w:right="113"/>
              <w:jc w:val="center"/>
            </w:pPr>
            <w:r>
              <w:t>403</w:t>
            </w:r>
          </w:p>
        </w:tc>
        <w:tc>
          <w:tcPr>
            <w:tcW w:w="695" w:type="pct"/>
            <w:tcBorders>
              <w:top w:val="nil"/>
              <w:left w:val="nil"/>
              <w:bottom w:val="single" w:sz="8" w:space="0" w:color="auto"/>
              <w:right w:val="single" w:sz="8" w:space="0" w:color="auto"/>
            </w:tcBorders>
            <w:vAlign w:val="center"/>
          </w:tcPr>
          <w:p w14:paraId="443A756D" w14:textId="77777777" w:rsidR="00F6560A" w:rsidRDefault="00F6560A" w:rsidP="00F6560A">
            <w:pPr>
              <w:overflowPunct w:val="0"/>
              <w:autoSpaceDE w:val="0"/>
              <w:autoSpaceDN w:val="0"/>
              <w:ind w:left="113" w:right="113"/>
              <w:jc w:val="center"/>
            </w:pPr>
            <w:r>
              <w:t>403</w:t>
            </w:r>
          </w:p>
        </w:tc>
        <w:tc>
          <w:tcPr>
            <w:tcW w:w="695" w:type="pct"/>
            <w:tcBorders>
              <w:top w:val="nil"/>
              <w:left w:val="nil"/>
              <w:bottom w:val="single" w:sz="8" w:space="0" w:color="auto"/>
              <w:right w:val="single" w:sz="8" w:space="0" w:color="auto"/>
            </w:tcBorders>
            <w:vAlign w:val="center"/>
          </w:tcPr>
          <w:p w14:paraId="11B7AD71" w14:textId="77777777" w:rsidR="00F6560A" w:rsidRDefault="00F6560A" w:rsidP="00F6560A">
            <w:pPr>
              <w:overflowPunct w:val="0"/>
              <w:autoSpaceDE w:val="0"/>
              <w:autoSpaceDN w:val="0"/>
              <w:ind w:left="113" w:right="113"/>
              <w:jc w:val="center"/>
            </w:pPr>
            <w:r>
              <w:t>403</w:t>
            </w:r>
          </w:p>
        </w:tc>
        <w:tc>
          <w:tcPr>
            <w:tcW w:w="696" w:type="pct"/>
            <w:tcBorders>
              <w:top w:val="nil"/>
              <w:left w:val="nil"/>
              <w:bottom w:val="single" w:sz="8" w:space="0" w:color="auto"/>
              <w:right w:val="single" w:sz="8" w:space="0" w:color="auto"/>
            </w:tcBorders>
            <w:vAlign w:val="center"/>
          </w:tcPr>
          <w:p w14:paraId="4E858F88" w14:textId="77777777" w:rsidR="00F6560A" w:rsidRDefault="00F6560A">
            <w:pPr>
              <w:overflowPunct w:val="0"/>
              <w:autoSpaceDE w:val="0"/>
              <w:autoSpaceDN w:val="0"/>
              <w:ind w:left="129" w:right="129"/>
              <w:jc w:val="center"/>
              <w:rPr>
                <w:b/>
                <w:bCs/>
              </w:rPr>
            </w:pPr>
            <w:r>
              <w:rPr>
                <w:b/>
                <w:bCs/>
              </w:rPr>
              <w:t>1,612</w:t>
            </w:r>
          </w:p>
        </w:tc>
      </w:tr>
      <w:tr w:rsidR="00F6560A" w14:paraId="240A086D" w14:textId="77777777" w:rsidTr="00B63AAD">
        <w:trPr>
          <w:trHeight w:val="686"/>
        </w:trPr>
        <w:tc>
          <w:tcPr>
            <w:tcW w:w="1381" w:type="pct"/>
            <w:tcBorders>
              <w:top w:val="nil"/>
              <w:left w:val="single" w:sz="8" w:space="0" w:color="auto"/>
              <w:bottom w:val="single" w:sz="8" w:space="0" w:color="auto"/>
              <w:right w:val="single" w:sz="8" w:space="0" w:color="auto"/>
            </w:tcBorders>
            <w:hideMark/>
          </w:tcPr>
          <w:p w14:paraId="58FEA5AD" w14:textId="77777777" w:rsidR="00F6560A" w:rsidRDefault="00F6560A" w:rsidP="00B63AAD">
            <w:pPr>
              <w:overflowPunct w:val="0"/>
              <w:autoSpaceDE w:val="0"/>
              <w:autoSpaceDN w:val="0"/>
              <w:spacing w:before="40"/>
              <w:ind w:left="103" w:right="274"/>
            </w:pPr>
            <w:r>
              <w:rPr>
                <w:b/>
                <w:bCs/>
              </w:rPr>
              <w:t>Total Cumulative Intake</w:t>
            </w:r>
          </w:p>
        </w:tc>
        <w:tc>
          <w:tcPr>
            <w:tcW w:w="739" w:type="pct"/>
            <w:tcBorders>
              <w:top w:val="nil"/>
              <w:left w:val="nil"/>
              <w:bottom w:val="single" w:sz="8" w:space="0" w:color="auto"/>
              <w:right w:val="single" w:sz="8" w:space="0" w:color="auto"/>
            </w:tcBorders>
            <w:vAlign w:val="center"/>
            <w:hideMark/>
          </w:tcPr>
          <w:p w14:paraId="3C26C360" w14:textId="77777777" w:rsidR="00F6560A" w:rsidRDefault="00F6560A" w:rsidP="00B63AAD">
            <w:pPr>
              <w:overflowPunct w:val="0"/>
              <w:autoSpaceDE w:val="0"/>
              <w:autoSpaceDN w:val="0"/>
              <w:jc w:val="center"/>
              <w:rPr>
                <w:b/>
                <w:bCs/>
              </w:rPr>
            </w:pPr>
            <w:r>
              <w:rPr>
                <w:b/>
                <w:bCs/>
              </w:rPr>
              <w:t>403</w:t>
            </w:r>
          </w:p>
        </w:tc>
        <w:tc>
          <w:tcPr>
            <w:tcW w:w="793" w:type="pct"/>
            <w:tcBorders>
              <w:top w:val="nil"/>
              <w:left w:val="nil"/>
              <w:bottom w:val="single" w:sz="8" w:space="0" w:color="auto"/>
              <w:right w:val="single" w:sz="8" w:space="0" w:color="auto"/>
            </w:tcBorders>
            <w:vAlign w:val="center"/>
            <w:hideMark/>
          </w:tcPr>
          <w:p w14:paraId="3622186F" w14:textId="77777777" w:rsidR="00F6560A" w:rsidRDefault="00F6560A" w:rsidP="00B63AAD">
            <w:pPr>
              <w:overflowPunct w:val="0"/>
              <w:autoSpaceDE w:val="0"/>
              <w:autoSpaceDN w:val="0"/>
              <w:jc w:val="center"/>
            </w:pPr>
            <w:r>
              <w:rPr>
                <w:b/>
                <w:bCs/>
              </w:rPr>
              <w:t>806</w:t>
            </w:r>
          </w:p>
        </w:tc>
        <w:tc>
          <w:tcPr>
            <w:tcW w:w="695" w:type="pct"/>
            <w:tcBorders>
              <w:top w:val="nil"/>
              <w:left w:val="nil"/>
              <w:bottom w:val="single" w:sz="8" w:space="0" w:color="auto"/>
              <w:right w:val="single" w:sz="8" w:space="0" w:color="auto"/>
            </w:tcBorders>
            <w:vAlign w:val="center"/>
            <w:hideMark/>
          </w:tcPr>
          <w:p w14:paraId="55103D01" w14:textId="77777777" w:rsidR="00F6560A" w:rsidRDefault="00F6560A" w:rsidP="00B63AAD">
            <w:pPr>
              <w:overflowPunct w:val="0"/>
              <w:autoSpaceDE w:val="0"/>
              <w:autoSpaceDN w:val="0"/>
              <w:jc w:val="center"/>
            </w:pPr>
            <w:r>
              <w:rPr>
                <w:b/>
                <w:bCs/>
              </w:rPr>
              <w:t>1,209</w:t>
            </w:r>
          </w:p>
        </w:tc>
        <w:tc>
          <w:tcPr>
            <w:tcW w:w="695" w:type="pct"/>
            <w:tcBorders>
              <w:top w:val="nil"/>
              <w:left w:val="nil"/>
              <w:bottom w:val="single" w:sz="8" w:space="0" w:color="auto"/>
              <w:right w:val="single" w:sz="8" w:space="0" w:color="auto"/>
            </w:tcBorders>
            <w:vAlign w:val="center"/>
            <w:hideMark/>
          </w:tcPr>
          <w:p w14:paraId="6B0131AB" w14:textId="77777777" w:rsidR="00F6560A" w:rsidRDefault="00F6560A" w:rsidP="00B63AAD">
            <w:pPr>
              <w:overflowPunct w:val="0"/>
              <w:autoSpaceDE w:val="0"/>
              <w:autoSpaceDN w:val="0"/>
              <w:jc w:val="center"/>
            </w:pPr>
            <w:r>
              <w:rPr>
                <w:b/>
                <w:bCs/>
              </w:rPr>
              <w:t>1,612</w:t>
            </w:r>
          </w:p>
        </w:tc>
        <w:tc>
          <w:tcPr>
            <w:tcW w:w="696" w:type="pct"/>
            <w:tcBorders>
              <w:top w:val="nil"/>
              <w:left w:val="nil"/>
              <w:bottom w:val="single" w:sz="8" w:space="0" w:color="auto"/>
              <w:right w:val="single" w:sz="8" w:space="0" w:color="auto"/>
            </w:tcBorders>
            <w:vAlign w:val="center"/>
          </w:tcPr>
          <w:p w14:paraId="27DB52F3" w14:textId="77777777" w:rsidR="00F6560A" w:rsidRDefault="00F6560A" w:rsidP="00B63AAD">
            <w:pPr>
              <w:overflowPunct w:val="0"/>
              <w:autoSpaceDE w:val="0"/>
              <w:autoSpaceDN w:val="0"/>
              <w:jc w:val="center"/>
            </w:pPr>
          </w:p>
        </w:tc>
      </w:tr>
    </w:tbl>
    <w:p w14:paraId="2FF1F066" w14:textId="77777777" w:rsidR="00B77BD2" w:rsidRDefault="00B77BD2" w:rsidP="0036505A">
      <w:pPr>
        <w:spacing w:before="480"/>
        <w:rPr>
          <w:rStyle w:val="BookTitle"/>
          <w:rFonts w:eastAsiaTheme="minorEastAsia" w:cs="Arial"/>
          <w:i w:val="0"/>
          <w:smallCaps w:val="0"/>
          <w:spacing w:val="0"/>
          <w:lang w:eastAsia="en-AU"/>
        </w:rPr>
      </w:pPr>
    </w:p>
    <w:p w14:paraId="6FA058BC" w14:textId="77777777" w:rsidR="001D49F3" w:rsidRPr="000C317C" w:rsidRDefault="0036505A" w:rsidP="0036505A">
      <w:pPr>
        <w:spacing w:before="480"/>
      </w:pPr>
      <w:r>
        <w:rPr>
          <w:rFonts w:eastAsiaTheme="majorEastAsia" w:cs="Arial"/>
          <w:b/>
          <w:bCs/>
          <w:color w:val="345A8A" w:themeColor="accent1" w:themeShade="B5"/>
          <w:sz w:val="28"/>
          <w:szCs w:val="32"/>
          <w:lang w:val="en-US"/>
        </w:rPr>
        <w:lastRenderedPageBreak/>
        <w:t>Q</w:t>
      </w:r>
      <w:r w:rsidR="001D49F3" w:rsidRPr="0036505A">
        <w:rPr>
          <w:rFonts w:eastAsiaTheme="majorEastAsia" w:cs="Arial"/>
          <w:b/>
          <w:bCs/>
          <w:color w:val="345A8A" w:themeColor="accent1" w:themeShade="B5"/>
          <w:sz w:val="28"/>
          <w:szCs w:val="32"/>
          <w:lang w:val="en-US"/>
        </w:rPr>
        <w:t>uality and Safeguard</w:t>
      </w:r>
      <w:r w:rsidR="005C4B35" w:rsidRPr="0036505A">
        <w:rPr>
          <w:rFonts w:eastAsiaTheme="majorEastAsia" w:cs="Arial"/>
          <w:b/>
          <w:bCs/>
          <w:color w:val="345A8A" w:themeColor="accent1" w:themeShade="B5"/>
          <w:sz w:val="28"/>
          <w:szCs w:val="32"/>
          <w:lang w:val="en-US"/>
        </w:rPr>
        <w:t>ing</w:t>
      </w:r>
    </w:p>
    <w:p w14:paraId="757922C6" w14:textId="77777777" w:rsidR="001D49F3" w:rsidRDefault="001D49F3" w:rsidP="001D49F3">
      <w:pPr>
        <w:pStyle w:val="ListParagraph"/>
        <w:numPr>
          <w:ilvl w:val="0"/>
          <w:numId w:val="41"/>
        </w:numPr>
        <w:spacing w:after="120"/>
        <w:rPr>
          <w:rFonts w:cs="Arial"/>
        </w:rPr>
      </w:pPr>
      <w:r>
        <w:rPr>
          <w:rFonts w:cs="Arial"/>
        </w:rPr>
        <w:t>The transition to national q</w:t>
      </w:r>
      <w:r w:rsidRPr="00760049">
        <w:rPr>
          <w:rFonts w:cs="Arial"/>
        </w:rPr>
        <w:t>uality and safeguard</w:t>
      </w:r>
      <w:r>
        <w:rPr>
          <w:rFonts w:cs="Arial"/>
        </w:rPr>
        <w:t xml:space="preserve">ing arrangements </w:t>
      </w:r>
      <w:r w:rsidRPr="00760049">
        <w:rPr>
          <w:rFonts w:cs="Arial"/>
        </w:rPr>
        <w:t>w</w:t>
      </w:r>
      <w:r>
        <w:rPr>
          <w:rFonts w:cs="Arial"/>
        </w:rPr>
        <w:t xml:space="preserve">ill be guided by </w:t>
      </w:r>
      <w:r w:rsidR="00414306">
        <w:rPr>
          <w:rFonts w:cs="Arial"/>
        </w:rPr>
        <w:t>a </w:t>
      </w:r>
      <w:r>
        <w:rPr>
          <w:rFonts w:cs="Arial"/>
        </w:rPr>
        <w:t xml:space="preserve">multilateral framework and implemented through agreed arrangements between the Commonwealth and </w:t>
      </w:r>
      <w:r w:rsidR="00F04D8F">
        <w:rPr>
          <w:rFonts w:cs="Arial"/>
        </w:rPr>
        <w:t xml:space="preserve">the </w:t>
      </w:r>
      <w:r w:rsidR="00814CC8">
        <w:rPr>
          <w:rFonts w:cs="Arial"/>
        </w:rPr>
        <w:t>Northern Territory</w:t>
      </w:r>
      <w:r>
        <w:rPr>
          <w:rFonts w:cs="Arial"/>
        </w:rPr>
        <w:t>.</w:t>
      </w:r>
    </w:p>
    <w:p w14:paraId="4337F725" w14:textId="77777777" w:rsidR="001D49F3" w:rsidRDefault="001D49F3" w:rsidP="001D49F3">
      <w:pPr>
        <w:pStyle w:val="ListParagraph"/>
        <w:spacing w:after="120"/>
        <w:rPr>
          <w:rFonts w:cs="Arial"/>
        </w:rPr>
      </w:pPr>
    </w:p>
    <w:p w14:paraId="551131F6" w14:textId="77777777" w:rsidR="001D49F3" w:rsidRDefault="001D49F3" w:rsidP="001D49F3">
      <w:pPr>
        <w:pStyle w:val="ListParagraph"/>
        <w:numPr>
          <w:ilvl w:val="0"/>
          <w:numId w:val="41"/>
        </w:numPr>
        <w:spacing w:after="120"/>
        <w:rPr>
          <w:rFonts w:cs="Arial"/>
        </w:rPr>
      </w:pPr>
      <w:r>
        <w:rPr>
          <w:rFonts w:cs="Arial"/>
        </w:rPr>
        <w:t xml:space="preserve">The Commonwealth, through the NDIS Commission, and all jurisdictions will provide reports to the Ministerial Council on progress in implementing the NDIS Quality and </w:t>
      </w:r>
      <w:r w:rsidR="00414306">
        <w:rPr>
          <w:rFonts w:cs="Arial"/>
        </w:rPr>
        <w:t xml:space="preserve">Safeguarding </w:t>
      </w:r>
      <w:r>
        <w:rPr>
          <w:rFonts w:cs="Arial"/>
        </w:rPr>
        <w:t>Framework.</w:t>
      </w:r>
    </w:p>
    <w:p w14:paraId="0FB69D4F" w14:textId="77777777" w:rsidR="001D49F3" w:rsidRPr="00FF5858" w:rsidRDefault="001D49F3" w:rsidP="001D49F3">
      <w:pPr>
        <w:pStyle w:val="ListParagraph"/>
        <w:rPr>
          <w:rFonts w:cs="Arial"/>
        </w:rPr>
      </w:pPr>
    </w:p>
    <w:p w14:paraId="6BBDAB99" w14:textId="77777777" w:rsidR="001D49F3" w:rsidRDefault="001D49F3" w:rsidP="001D49F3">
      <w:pPr>
        <w:pStyle w:val="ListParagraph"/>
        <w:numPr>
          <w:ilvl w:val="0"/>
          <w:numId w:val="41"/>
        </w:numPr>
        <w:spacing w:after="120"/>
        <w:rPr>
          <w:rFonts w:cs="Arial"/>
        </w:rPr>
      </w:pPr>
      <w:r>
        <w:rPr>
          <w:rFonts w:cs="Arial"/>
        </w:rPr>
        <w:t xml:space="preserve">The Parties agree that the Commonwealth will develop working arrangements and protocols as required with </w:t>
      </w:r>
      <w:r w:rsidR="00F04D8F">
        <w:rPr>
          <w:rFonts w:cs="Arial"/>
        </w:rPr>
        <w:t xml:space="preserve">the </w:t>
      </w:r>
      <w:r w:rsidR="00814CC8">
        <w:rPr>
          <w:rFonts w:cs="Arial"/>
        </w:rPr>
        <w:t>Northern Territory</w:t>
      </w:r>
      <w:r>
        <w:rPr>
          <w:rFonts w:cs="Arial"/>
        </w:rPr>
        <w:t xml:space="preserve"> in relation to the reduction and elimination of restrictive practices and the NDIS Commission</w:t>
      </w:r>
      <w:r w:rsidR="005C295C">
        <w:rPr>
          <w:rFonts w:cs="Arial"/>
        </w:rPr>
        <w:t>’</w:t>
      </w:r>
      <w:r>
        <w:rPr>
          <w:rFonts w:cs="Arial"/>
        </w:rPr>
        <w:t>s behaviour support function.</w:t>
      </w:r>
    </w:p>
    <w:p w14:paraId="666D0CDB" w14:textId="77777777" w:rsidR="001D49F3" w:rsidRPr="00FF5858" w:rsidRDefault="001D49F3" w:rsidP="001D49F3">
      <w:pPr>
        <w:pStyle w:val="ListParagraph"/>
        <w:rPr>
          <w:rFonts w:cs="Arial"/>
        </w:rPr>
      </w:pPr>
    </w:p>
    <w:p w14:paraId="00932C91" w14:textId="77777777" w:rsidR="001D49F3" w:rsidRDefault="001D49F3" w:rsidP="001D49F3">
      <w:pPr>
        <w:pStyle w:val="ListParagraph"/>
        <w:numPr>
          <w:ilvl w:val="0"/>
          <w:numId w:val="41"/>
        </w:numPr>
        <w:spacing w:after="120"/>
        <w:rPr>
          <w:rFonts w:cs="Arial"/>
        </w:rPr>
      </w:pPr>
      <w:r>
        <w:rPr>
          <w:rFonts w:cs="Arial"/>
        </w:rPr>
        <w:t xml:space="preserve">The NDIS Commission will agree working arrangements with </w:t>
      </w:r>
      <w:r w:rsidR="00814CC8">
        <w:rPr>
          <w:rFonts w:cs="Arial"/>
        </w:rPr>
        <w:t>Northern Territory</w:t>
      </w:r>
      <w:r>
        <w:rPr>
          <w:rFonts w:cs="Arial"/>
        </w:rPr>
        <w:t xml:space="preserve"> agencies that support the NDIS Commission’s functions and the ongoing functions of </w:t>
      </w:r>
      <w:r w:rsidR="00814CC8">
        <w:rPr>
          <w:rFonts w:cs="Arial"/>
        </w:rPr>
        <w:t>Northern Territory</w:t>
      </w:r>
      <w:r>
        <w:rPr>
          <w:rFonts w:cs="Arial"/>
        </w:rPr>
        <w:t xml:space="preserve"> agencies. This includes State Ombudsman’s offices, health care complaints bodies and other bodies as appropriate. </w:t>
      </w:r>
    </w:p>
    <w:p w14:paraId="29216595" w14:textId="77777777" w:rsidR="00F6560A" w:rsidRDefault="00F6560A" w:rsidP="00F6560A">
      <w:pPr>
        <w:pStyle w:val="Heading1"/>
        <w:rPr>
          <w:rFonts w:eastAsia="Times New Roman"/>
        </w:rPr>
      </w:pPr>
      <w:r>
        <w:rPr>
          <w:rFonts w:eastAsia="Times New Roman"/>
          <w:spacing w:val="-2"/>
        </w:rPr>
        <w:t>Market and Workforce Development</w:t>
      </w:r>
    </w:p>
    <w:p w14:paraId="0142D3BC" w14:textId="77777777" w:rsidR="00F6560A" w:rsidRPr="0071771E" w:rsidRDefault="00F6560A" w:rsidP="00F6560A">
      <w:pPr>
        <w:pStyle w:val="BodyText"/>
        <w:widowControl/>
        <w:numPr>
          <w:ilvl w:val="0"/>
          <w:numId w:val="41"/>
        </w:numPr>
        <w:spacing w:line="268" w:lineRule="auto"/>
        <w:ind w:right="347"/>
      </w:pPr>
      <w:r w:rsidRPr="00213CE0">
        <w:rPr>
          <w:lang w:val="en-AU" w:eastAsia="en-AU"/>
        </w:rPr>
        <w:t xml:space="preserve">The Parties recognise that Commonwealth and the Northern Territory’s stated roles in regard to market and workforce development (Part </w:t>
      </w:r>
      <w:r w:rsidR="00781631">
        <w:rPr>
          <w:lang w:val="en-AU" w:eastAsia="en-AU"/>
        </w:rPr>
        <w:t>7</w:t>
      </w:r>
      <w:r w:rsidRPr="00213CE0">
        <w:rPr>
          <w:lang w:val="en-AU" w:eastAsia="en-AU"/>
        </w:rPr>
        <w:t xml:space="preserve">) are to be considered by the Ministerial Council in early 2019. </w:t>
      </w:r>
      <w:r>
        <w:rPr>
          <w:lang w:eastAsia="en-AU"/>
        </w:rPr>
        <w:t xml:space="preserve">Any changes or amendments to these roles will be undertaken through a collaborative and jointly agreed process between the Commonwealth and all </w:t>
      </w:r>
      <w:r w:rsidR="002E18DF">
        <w:rPr>
          <w:lang w:eastAsia="en-AU"/>
        </w:rPr>
        <w:t xml:space="preserve">states </w:t>
      </w:r>
      <w:r>
        <w:rPr>
          <w:lang w:eastAsia="en-AU"/>
        </w:rPr>
        <w:t xml:space="preserve">and </w:t>
      </w:r>
      <w:r w:rsidR="002E18DF">
        <w:rPr>
          <w:lang w:eastAsia="en-AU"/>
        </w:rPr>
        <w:t xml:space="preserve">territories </w:t>
      </w:r>
      <w:r>
        <w:rPr>
          <w:lang w:eastAsia="en-AU"/>
        </w:rPr>
        <w:t>and will be agreed by the Ministerial Council.</w:t>
      </w:r>
    </w:p>
    <w:p w14:paraId="7BC180AA" w14:textId="77777777" w:rsidR="00012EC1" w:rsidRDefault="006A635E" w:rsidP="00CA3465">
      <w:pPr>
        <w:pStyle w:val="Heading1"/>
      </w:pPr>
      <w:r>
        <w:t>Changes to the NDIS Act</w:t>
      </w:r>
      <w:r w:rsidR="00DB6204">
        <w:t xml:space="preserve"> to allow streamlined decision making</w:t>
      </w:r>
    </w:p>
    <w:p w14:paraId="4971E624" w14:textId="77777777" w:rsidR="00483E1B" w:rsidRPr="00483E1B" w:rsidRDefault="006A635E" w:rsidP="00CA3465">
      <w:pPr>
        <w:pStyle w:val="ListParagraph"/>
        <w:numPr>
          <w:ilvl w:val="0"/>
          <w:numId w:val="41"/>
        </w:numPr>
        <w:spacing w:after="0"/>
        <w:rPr>
          <w:rFonts w:cs="Arial"/>
        </w:rPr>
      </w:pPr>
      <w:r>
        <w:rPr>
          <w:rFonts w:cs="Arial"/>
        </w:rPr>
        <w:t>The P</w:t>
      </w:r>
      <w:r w:rsidR="00483E1B" w:rsidRPr="00483E1B">
        <w:rPr>
          <w:rFonts w:cs="Arial"/>
        </w:rPr>
        <w:t xml:space="preserve">arties agree the Commonwealth introduce changes to the </w:t>
      </w:r>
      <w:r w:rsidR="00492194" w:rsidRPr="00492194">
        <w:rPr>
          <w:rFonts w:cs="Arial"/>
        </w:rPr>
        <w:t>NDIS Act</w:t>
      </w:r>
      <w:r w:rsidR="00483E1B" w:rsidRPr="00483E1B">
        <w:rPr>
          <w:rFonts w:cs="Arial"/>
        </w:rPr>
        <w:t xml:space="preserve"> to allow:</w:t>
      </w:r>
    </w:p>
    <w:p w14:paraId="3196E1C0" w14:textId="77777777" w:rsidR="00483E1B" w:rsidRDefault="00483E1B" w:rsidP="00CA3465">
      <w:pPr>
        <w:pStyle w:val="ListParagraph"/>
        <w:numPr>
          <w:ilvl w:val="1"/>
          <w:numId w:val="2"/>
        </w:numPr>
        <w:spacing w:after="0"/>
        <w:rPr>
          <w:rFonts w:cs="Arial"/>
        </w:rPr>
      </w:pPr>
      <w:r>
        <w:rPr>
          <w:rFonts w:cs="Arial"/>
        </w:rPr>
        <w:t xml:space="preserve">NDIA Board appointments and terminations </w:t>
      </w:r>
      <w:r w:rsidR="00012EC1">
        <w:rPr>
          <w:rFonts w:cs="Arial"/>
        </w:rPr>
        <w:t xml:space="preserve">to </w:t>
      </w:r>
      <w:r>
        <w:rPr>
          <w:rFonts w:cs="Arial"/>
        </w:rPr>
        <w:t>be made by the Commonwealth</w:t>
      </w:r>
      <w:r w:rsidR="00A2771B">
        <w:rPr>
          <w:rFonts w:cs="Arial"/>
        </w:rPr>
        <w:t> </w:t>
      </w:r>
      <w:r>
        <w:rPr>
          <w:rFonts w:cs="Arial"/>
        </w:rPr>
        <w:t>Minister on the basis of majority agreement between jurisdictions, where the majority includes the Commonwealth;</w:t>
      </w:r>
    </w:p>
    <w:p w14:paraId="045F4118" w14:textId="77777777" w:rsidR="00483E1B" w:rsidRPr="00C22E77" w:rsidRDefault="00483E1B" w:rsidP="00C22E77">
      <w:pPr>
        <w:pStyle w:val="ListParagraph"/>
        <w:numPr>
          <w:ilvl w:val="1"/>
          <w:numId w:val="2"/>
        </w:numPr>
        <w:spacing w:after="0"/>
        <w:rPr>
          <w:rFonts w:cs="Arial"/>
        </w:rPr>
      </w:pPr>
      <w:r w:rsidRPr="00951EA1">
        <w:rPr>
          <w:rFonts w:cs="Arial"/>
        </w:rPr>
        <w:t>Independent Advisory Council appointments</w:t>
      </w:r>
      <w:r w:rsidR="00E5405C">
        <w:rPr>
          <w:rFonts w:cs="Arial"/>
        </w:rPr>
        <w:t xml:space="preserve"> to</w:t>
      </w:r>
      <w:r w:rsidRPr="00951EA1">
        <w:rPr>
          <w:rFonts w:cs="Arial"/>
        </w:rPr>
        <w:t xml:space="preserve"> </w:t>
      </w:r>
      <w:r>
        <w:rPr>
          <w:rFonts w:cs="Arial"/>
        </w:rPr>
        <w:t>be</w:t>
      </w:r>
      <w:r w:rsidRPr="00951EA1">
        <w:rPr>
          <w:rFonts w:cs="Arial"/>
        </w:rPr>
        <w:t xml:space="preserve"> made by the Commonwealth</w:t>
      </w:r>
      <w:r w:rsidR="00A2771B">
        <w:rPr>
          <w:rFonts w:cs="Arial"/>
        </w:rPr>
        <w:t> </w:t>
      </w:r>
      <w:r w:rsidRPr="00951EA1">
        <w:rPr>
          <w:rFonts w:cs="Arial"/>
        </w:rPr>
        <w:t>Minister on the basis of consul</w:t>
      </w:r>
      <w:r w:rsidR="00012EC1">
        <w:rPr>
          <w:rFonts w:cs="Arial"/>
        </w:rPr>
        <w:t>tation with jurisdictions</w:t>
      </w:r>
      <w:r w:rsidRPr="00951EA1">
        <w:rPr>
          <w:rFonts w:cs="Arial"/>
        </w:rPr>
        <w:t xml:space="preserve">; </w:t>
      </w:r>
      <w:r w:rsidR="00C22E77">
        <w:rPr>
          <w:rFonts w:cs="Arial"/>
        </w:rPr>
        <w:t>and</w:t>
      </w:r>
    </w:p>
    <w:p w14:paraId="5550EDFD" w14:textId="77777777" w:rsidR="00C22E77" w:rsidRDefault="00CA3465" w:rsidP="00C22E77">
      <w:pPr>
        <w:pStyle w:val="ListParagraph"/>
        <w:numPr>
          <w:ilvl w:val="1"/>
          <w:numId w:val="2"/>
        </w:numPr>
        <w:spacing w:after="0"/>
        <w:rPr>
          <w:rFonts w:cs="Arial"/>
        </w:rPr>
      </w:pPr>
      <w:r>
        <w:rPr>
          <w:rFonts w:cs="Arial"/>
        </w:rPr>
        <w:t>r</w:t>
      </w:r>
      <w:r w:rsidR="00483E1B" w:rsidRPr="00951EA1">
        <w:rPr>
          <w:rFonts w:cs="Arial"/>
        </w:rPr>
        <w:t>ules made for the purpose of plan management</w:t>
      </w:r>
      <w:r w:rsidR="00483E1B">
        <w:rPr>
          <w:rFonts w:cs="Arial"/>
        </w:rPr>
        <w:t xml:space="preserve"> </w:t>
      </w:r>
      <w:r w:rsidR="00483E1B" w:rsidRPr="00951EA1">
        <w:rPr>
          <w:rFonts w:cs="Arial"/>
        </w:rPr>
        <w:t>(Sections 35, 40, 44, 45 and 46)</w:t>
      </w:r>
      <w:r w:rsidR="00483E1B">
        <w:rPr>
          <w:rFonts w:cs="Arial"/>
        </w:rPr>
        <w:t xml:space="preserve"> unless it relates to S</w:t>
      </w:r>
      <w:r w:rsidR="00483E1B" w:rsidRPr="00951EA1">
        <w:rPr>
          <w:rFonts w:cs="Arial"/>
        </w:rPr>
        <w:t xml:space="preserve">tatement of Participant Supports, timeframes for </w:t>
      </w:r>
      <w:r w:rsidR="00483E1B">
        <w:rPr>
          <w:rFonts w:cs="Arial"/>
        </w:rPr>
        <w:t>decision</w:t>
      </w:r>
      <w:r w:rsidR="00483E1B">
        <w:rPr>
          <w:rFonts w:cs="Arial"/>
        </w:rPr>
        <w:noBreakHyphen/>
      </w:r>
      <w:r w:rsidR="00483E1B" w:rsidRPr="00951EA1">
        <w:rPr>
          <w:rFonts w:cs="Arial"/>
        </w:rPr>
        <w:t>making (Section 204), risk management (Section 125B) and the Scheme actuary (Section 180C)</w:t>
      </w:r>
      <w:r w:rsidR="00483E1B">
        <w:rPr>
          <w:rFonts w:cs="Arial"/>
        </w:rPr>
        <w:t xml:space="preserve"> </w:t>
      </w:r>
      <w:r w:rsidR="00E5405C">
        <w:rPr>
          <w:rFonts w:cs="Arial"/>
        </w:rPr>
        <w:t xml:space="preserve">to </w:t>
      </w:r>
      <w:r w:rsidR="00483E1B">
        <w:rPr>
          <w:rFonts w:cs="Arial"/>
        </w:rPr>
        <w:t>be made by the Commonwealth Minister on the basis of consultation with jurisdictions.</w:t>
      </w:r>
    </w:p>
    <w:p w14:paraId="1CC6EC90" w14:textId="77777777" w:rsidR="00C22E77" w:rsidRDefault="00C22E77" w:rsidP="00C22E77">
      <w:pPr>
        <w:pStyle w:val="ListParagraph"/>
        <w:spacing w:after="0"/>
        <w:ind w:left="1080"/>
        <w:rPr>
          <w:rFonts w:cs="Arial"/>
        </w:rPr>
      </w:pPr>
    </w:p>
    <w:p w14:paraId="166E0823" w14:textId="77777777" w:rsidR="00483E1B" w:rsidRDefault="00C22E77" w:rsidP="00730A2F">
      <w:pPr>
        <w:pStyle w:val="ListParagraph"/>
        <w:numPr>
          <w:ilvl w:val="0"/>
          <w:numId w:val="41"/>
        </w:numPr>
        <w:spacing w:after="0"/>
        <w:rPr>
          <w:rFonts w:cs="Arial"/>
        </w:rPr>
      </w:pPr>
      <w:r>
        <w:rPr>
          <w:rFonts w:cs="Arial"/>
        </w:rPr>
        <w:t>If required, the Commonwealth will also introduce changes to the NDIS Act to allow a 28</w:t>
      </w:r>
      <w:r w:rsidR="00A2771B">
        <w:rPr>
          <w:rFonts w:cs="Arial"/>
        </w:rPr>
        <w:noBreakHyphen/>
      </w:r>
      <w:r>
        <w:rPr>
          <w:rFonts w:cs="Arial"/>
        </w:rPr>
        <w:t xml:space="preserve">day requirement for Ministers to respond to requests for agreement to </w:t>
      </w:r>
      <w:r w:rsidR="00BB28BC">
        <w:rPr>
          <w:rFonts w:cs="Arial"/>
        </w:rPr>
        <w:t xml:space="preserve">new or amended </w:t>
      </w:r>
      <w:r w:rsidR="00F33D2D">
        <w:rPr>
          <w:rFonts w:cs="Arial"/>
        </w:rPr>
        <w:t>rules,</w:t>
      </w:r>
      <w:r>
        <w:rPr>
          <w:rFonts w:cs="Arial"/>
        </w:rPr>
        <w:t xml:space="preserve"> where no response after 28 days is taken as agreement</w:t>
      </w:r>
      <w:r w:rsidR="00E5405C">
        <w:rPr>
          <w:rFonts w:cs="Arial"/>
        </w:rPr>
        <w:t>.</w:t>
      </w:r>
    </w:p>
    <w:sectPr w:rsidR="00483E1B" w:rsidSect="00B77BD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7CDD9" w14:textId="77777777" w:rsidR="006D5343" w:rsidRDefault="006D5343">
      <w:pPr>
        <w:spacing w:after="0" w:line="240" w:lineRule="auto"/>
      </w:pPr>
      <w:r>
        <w:separator/>
      </w:r>
    </w:p>
  </w:endnote>
  <w:endnote w:type="continuationSeparator" w:id="0">
    <w:p w14:paraId="5DE4B95D" w14:textId="77777777" w:rsidR="006D5343" w:rsidRDefault="006D5343">
      <w:pPr>
        <w:spacing w:after="0" w:line="240" w:lineRule="auto"/>
      </w:pPr>
      <w:r>
        <w:continuationSeparator/>
      </w:r>
    </w:p>
  </w:endnote>
  <w:endnote w:type="continuationNotice" w:id="1">
    <w:p w14:paraId="0AB4C83B" w14:textId="77777777" w:rsidR="006D5343" w:rsidRDefault="006D5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C714D" w14:textId="77777777" w:rsidR="00A74F0A" w:rsidRDefault="00A74F0A">
    <w:pPr>
      <w:pStyle w:val="Footer"/>
    </w:pPr>
  </w:p>
  <w:p w14:paraId="53D36CD7" w14:textId="4795DA65" w:rsidR="00A74F0A" w:rsidRDefault="00A74F0A">
    <w:pPr>
      <w:pStyle w:val="Footer"/>
      <w:jc w:val="center"/>
    </w:pPr>
    <w:r>
      <w:t xml:space="preserve">Page </w:t>
    </w:r>
    <w:r>
      <w:rPr>
        <w:b/>
        <w:bCs/>
      </w:rPr>
      <w:fldChar w:fldCharType="begin"/>
    </w:r>
    <w:r>
      <w:rPr>
        <w:b/>
        <w:bCs/>
      </w:rPr>
      <w:instrText xml:space="preserve"> PAGE </w:instrText>
    </w:r>
    <w:r>
      <w:rPr>
        <w:b/>
        <w:bCs/>
      </w:rPr>
      <w:fldChar w:fldCharType="separate"/>
    </w:r>
    <w:r w:rsidR="008139E2">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8139E2">
      <w:rPr>
        <w:b/>
        <w:bCs/>
        <w:noProof/>
      </w:rPr>
      <w:t>23</w:t>
    </w:r>
    <w:r>
      <w:rPr>
        <w:b/>
        <w:bCs/>
      </w:rPr>
      <w:fldChar w:fldCharType="end"/>
    </w:r>
  </w:p>
  <w:p w14:paraId="71035416" w14:textId="77777777" w:rsidR="00A74F0A" w:rsidRDefault="00A74F0A" w:rsidP="00747D2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BA622" w14:textId="77777777" w:rsidR="006D5343" w:rsidRDefault="006D5343">
      <w:pPr>
        <w:spacing w:after="0" w:line="240" w:lineRule="auto"/>
      </w:pPr>
      <w:r>
        <w:separator/>
      </w:r>
    </w:p>
  </w:footnote>
  <w:footnote w:type="continuationSeparator" w:id="0">
    <w:p w14:paraId="025C782B" w14:textId="77777777" w:rsidR="006D5343" w:rsidRDefault="006D5343">
      <w:pPr>
        <w:spacing w:after="0" w:line="240" w:lineRule="auto"/>
      </w:pPr>
      <w:r>
        <w:continuationSeparator/>
      </w:r>
    </w:p>
  </w:footnote>
  <w:footnote w:type="continuationNotice" w:id="1">
    <w:p w14:paraId="6ED7E3B6" w14:textId="77777777" w:rsidR="006D5343" w:rsidRDefault="006D53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163BB" w14:textId="77777777" w:rsidR="00A74F0A" w:rsidRPr="001A69E7" w:rsidRDefault="00A74F0A" w:rsidP="00987992">
    <w:pPr>
      <w:pStyle w:val="Header"/>
      <w:jc w:val="center"/>
      <w:rPr>
        <w:b/>
        <w:color w:val="FF0000"/>
        <w:sz w:val="28"/>
      </w:rPr>
    </w:pPr>
  </w:p>
  <w:p w14:paraId="196BD0A2" w14:textId="77777777" w:rsidR="00A74F0A" w:rsidRDefault="00A74F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36F6"/>
    <w:multiLevelType w:val="hybridMultilevel"/>
    <w:tmpl w:val="03264302"/>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15:restartNumberingAfterBreak="0">
    <w:nsid w:val="06A344D8"/>
    <w:multiLevelType w:val="hybridMultilevel"/>
    <w:tmpl w:val="A596F962"/>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2" w15:restartNumberingAfterBreak="0">
    <w:nsid w:val="06FB767C"/>
    <w:multiLevelType w:val="hybridMultilevel"/>
    <w:tmpl w:val="DE0C09A0"/>
    <w:lvl w:ilvl="0" w:tplc="0C090019">
      <w:start w:val="1"/>
      <w:numFmt w:val="lowerLetter"/>
      <w:lvlText w:val="%1."/>
      <w:lvlJc w:val="left"/>
      <w:pPr>
        <w:ind w:left="1446" w:hanging="360"/>
      </w:pPr>
      <w:rPr>
        <w:rFonts w:cs="Times New Roman"/>
      </w:rPr>
    </w:lvl>
    <w:lvl w:ilvl="1" w:tplc="0C090019">
      <w:start w:val="1"/>
      <w:numFmt w:val="lowerLetter"/>
      <w:lvlText w:val="%2."/>
      <w:lvlJc w:val="left"/>
      <w:pPr>
        <w:ind w:left="2166" w:hanging="360"/>
      </w:pPr>
      <w:rPr>
        <w:rFonts w:cs="Times New Roman"/>
      </w:rPr>
    </w:lvl>
    <w:lvl w:ilvl="2" w:tplc="0C09001B">
      <w:start w:val="1"/>
      <w:numFmt w:val="lowerRoman"/>
      <w:lvlText w:val="%3."/>
      <w:lvlJc w:val="right"/>
      <w:pPr>
        <w:ind w:left="2886" w:hanging="180"/>
      </w:pPr>
      <w:rPr>
        <w:rFonts w:cs="Times New Roman"/>
      </w:rPr>
    </w:lvl>
    <w:lvl w:ilvl="3" w:tplc="0C09000F">
      <w:start w:val="1"/>
      <w:numFmt w:val="decimal"/>
      <w:lvlText w:val="%4."/>
      <w:lvlJc w:val="left"/>
      <w:pPr>
        <w:ind w:left="3606" w:hanging="360"/>
      </w:pPr>
      <w:rPr>
        <w:rFonts w:cs="Times New Roman"/>
      </w:rPr>
    </w:lvl>
    <w:lvl w:ilvl="4" w:tplc="0C090019">
      <w:start w:val="1"/>
      <w:numFmt w:val="lowerLetter"/>
      <w:lvlText w:val="%5."/>
      <w:lvlJc w:val="left"/>
      <w:pPr>
        <w:ind w:left="4326" w:hanging="360"/>
      </w:pPr>
      <w:rPr>
        <w:rFonts w:cs="Times New Roman"/>
      </w:rPr>
    </w:lvl>
    <w:lvl w:ilvl="5" w:tplc="0C09001B">
      <w:start w:val="1"/>
      <w:numFmt w:val="lowerRoman"/>
      <w:lvlText w:val="%6."/>
      <w:lvlJc w:val="right"/>
      <w:pPr>
        <w:ind w:left="5046" w:hanging="180"/>
      </w:pPr>
      <w:rPr>
        <w:rFonts w:cs="Times New Roman"/>
      </w:rPr>
    </w:lvl>
    <w:lvl w:ilvl="6" w:tplc="0C09000F">
      <w:start w:val="1"/>
      <w:numFmt w:val="decimal"/>
      <w:lvlText w:val="%7."/>
      <w:lvlJc w:val="left"/>
      <w:pPr>
        <w:ind w:left="5766" w:hanging="360"/>
      </w:pPr>
      <w:rPr>
        <w:rFonts w:cs="Times New Roman"/>
      </w:rPr>
    </w:lvl>
    <w:lvl w:ilvl="7" w:tplc="0C090019">
      <w:start w:val="1"/>
      <w:numFmt w:val="lowerLetter"/>
      <w:lvlText w:val="%8."/>
      <w:lvlJc w:val="left"/>
      <w:pPr>
        <w:ind w:left="6486" w:hanging="360"/>
      </w:pPr>
      <w:rPr>
        <w:rFonts w:cs="Times New Roman"/>
      </w:rPr>
    </w:lvl>
    <w:lvl w:ilvl="8" w:tplc="0C09001B">
      <w:start w:val="1"/>
      <w:numFmt w:val="lowerRoman"/>
      <w:lvlText w:val="%9."/>
      <w:lvlJc w:val="right"/>
      <w:pPr>
        <w:ind w:left="7206" w:hanging="180"/>
      </w:pPr>
      <w:rPr>
        <w:rFonts w:cs="Times New Roman"/>
      </w:rPr>
    </w:lvl>
  </w:abstractNum>
  <w:abstractNum w:abstractNumId="3" w15:restartNumberingAfterBreak="0">
    <w:nsid w:val="07B37DAF"/>
    <w:multiLevelType w:val="hybridMultilevel"/>
    <w:tmpl w:val="C74677AC"/>
    <w:lvl w:ilvl="0" w:tplc="0C090019">
      <w:start w:val="1"/>
      <w:numFmt w:val="lowerLetter"/>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4" w15:restartNumberingAfterBreak="0">
    <w:nsid w:val="0BD17AFA"/>
    <w:multiLevelType w:val="hybridMultilevel"/>
    <w:tmpl w:val="13C843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C467F2D"/>
    <w:multiLevelType w:val="hybridMultilevel"/>
    <w:tmpl w:val="82E04CC6"/>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6" w15:restartNumberingAfterBreak="0">
    <w:nsid w:val="0CCD4289"/>
    <w:multiLevelType w:val="hybridMultilevel"/>
    <w:tmpl w:val="D032A6D4"/>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15:restartNumberingAfterBreak="0">
    <w:nsid w:val="0D110151"/>
    <w:multiLevelType w:val="hybridMultilevel"/>
    <w:tmpl w:val="56986146"/>
    <w:lvl w:ilvl="0" w:tplc="0409000F">
      <w:start w:val="1"/>
      <w:numFmt w:val="decimal"/>
      <w:lvlText w:val="%1."/>
      <w:lvlJc w:val="left"/>
      <w:pPr>
        <w:ind w:left="36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8" w15:restartNumberingAfterBreak="0">
    <w:nsid w:val="0D2163B7"/>
    <w:multiLevelType w:val="hybridMultilevel"/>
    <w:tmpl w:val="49444A88"/>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0FCD5F63"/>
    <w:multiLevelType w:val="hybridMultilevel"/>
    <w:tmpl w:val="A596F962"/>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15:restartNumberingAfterBreak="0">
    <w:nsid w:val="10E433EA"/>
    <w:multiLevelType w:val="hybridMultilevel"/>
    <w:tmpl w:val="A5F64AE8"/>
    <w:lvl w:ilvl="0" w:tplc="31723552">
      <w:start w:val="1"/>
      <w:numFmt w:val="decimal"/>
      <w:lvlText w:val="%1."/>
      <w:lvlJc w:val="left"/>
      <w:pPr>
        <w:ind w:left="360" w:hanging="360"/>
      </w:pPr>
      <w:rPr>
        <w:rFonts w:cs="Times New Roman" w:hint="default"/>
        <w:b w:val="0"/>
        <w:i w:val="0"/>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1" w15:restartNumberingAfterBreak="0">
    <w:nsid w:val="14681EF8"/>
    <w:multiLevelType w:val="hybridMultilevel"/>
    <w:tmpl w:val="73C27A16"/>
    <w:lvl w:ilvl="0" w:tplc="2B5CD0D0">
      <w:start w:val="1"/>
      <w:numFmt w:val="decimal"/>
      <w:lvlText w:val="%1."/>
      <w:lvlJc w:val="left"/>
      <w:pPr>
        <w:ind w:left="499" w:hanging="360"/>
      </w:pPr>
      <w:rPr>
        <w:rFonts w:ascii="Arial" w:eastAsia="Times New Roman" w:hAnsi="Arial" w:cs="Times New Roman" w:hint="default"/>
        <w:spacing w:val="-1"/>
        <w:sz w:val="22"/>
        <w:szCs w:val="22"/>
      </w:rPr>
    </w:lvl>
    <w:lvl w:ilvl="1" w:tplc="50B46550">
      <w:start w:val="1"/>
      <w:numFmt w:val="lowerLetter"/>
      <w:lvlText w:val="%2."/>
      <w:lvlJc w:val="left"/>
      <w:pPr>
        <w:ind w:left="1219" w:hanging="360"/>
      </w:pPr>
      <w:rPr>
        <w:rFonts w:ascii="Arial" w:eastAsia="Times New Roman" w:hAnsi="Arial" w:cs="Times New Roman" w:hint="default"/>
        <w:spacing w:val="-1"/>
        <w:sz w:val="22"/>
        <w:szCs w:val="22"/>
      </w:rPr>
    </w:lvl>
    <w:lvl w:ilvl="2" w:tplc="29840A22">
      <w:start w:val="1"/>
      <w:numFmt w:val="bullet"/>
      <w:lvlText w:val="•"/>
      <w:lvlJc w:val="left"/>
      <w:pPr>
        <w:ind w:left="1180" w:hanging="360"/>
      </w:pPr>
    </w:lvl>
    <w:lvl w:ilvl="3" w:tplc="26062238">
      <w:start w:val="1"/>
      <w:numFmt w:val="bullet"/>
      <w:lvlText w:val="•"/>
      <w:lvlJc w:val="left"/>
      <w:pPr>
        <w:ind w:left="1199" w:hanging="360"/>
      </w:pPr>
    </w:lvl>
    <w:lvl w:ilvl="4" w:tplc="20E8E608">
      <w:start w:val="1"/>
      <w:numFmt w:val="bullet"/>
      <w:lvlText w:val="•"/>
      <w:lvlJc w:val="left"/>
      <w:pPr>
        <w:ind w:left="1219" w:hanging="360"/>
      </w:pPr>
    </w:lvl>
    <w:lvl w:ilvl="5" w:tplc="6228FFB6">
      <w:start w:val="1"/>
      <w:numFmt w:val="bullet"/>
      <w:lvlText w:val="•"/>
      <w:lvlJc w:val="left"/>
      <w:pPr>
        <w:ind w:left="2557" w:hanging="360"/>
      </w:pPr>
    </w:lvl>
    <w:lvl w:ilvl="6" w:tplc="8766B5A0">
      <w:start w:val="1"/>
      <w:numFmt w:val="bullet"/>
      <w:lvlText w:val="•"/>
      <w:lvlJc w:val="left"/>
      <w:pPr>
        <w:ind w:left="3895" w:hanging="360"/>
      </w:pPr>
    </w:lvl>
    <w:lvl w:ilvl="7" w:tplc="46908586">
      <w:start w:val="1"/>
      <w:numFmt w:val="bullet"/>
      <w:lvlText w:val="•"/>
      <w:lvlJc w:val="left"/>
      <w:pPr>
        <w:ind w:left="5233" w:hanging="360"/>
      </w:pPr>
    </w:lvl>
    <w:lvl w:ilvl="8" w:tplc="F85207B0">
      <w:start w:val="1"/>
      <w:numFmt w:val="bullet"/>
      <w:lvlText w:val="•"/>
      <w:lvlJc w:val="left"/>
      <w:pPr>
        <w:ind w:left="6570" w:hanging="360"/>
      </w:pPr>
    </w:lvl>
  </w:abstractNum>
  <w:abstractNum w:abstractNumId="12" w15:restartNumberingAfterBreak="0">
    <w:nsid w:val="1BD91C49"/>
    <w:multiLevelType w:val="hybridMultilevel"/>
    <w:tmpl w:val="3B14BAE0"/>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3" w15:restartNumberingAfterBreak="0">
    <w:nsid w:val="1CD121DA"/>
    <w:multiLevelType w:val="hybridMultilevel"/>
    <w:tmpl w:val="C792E98C"/>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15:restartNumberingAfterBreak="0">
    <w:nsid w:val="1CE1193C"/>
    <w:multiLevelType w:val="hybridMultilevel"/>
    <w:tmpl w:val="EF6A79F6"/>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15:restartNumberingAfterBreak="0">
    <w:nsid w:val="1D78427E"/>
    <w:multiLevelType w:val="hybridMultilevel"/>
    <w:tmpl w:val="FFC8319A"/>
    <w:lvl w:ilvl="0" w:tplc="0C090019">
      <w:start w:val="1"/>
      <w:numFmt w:val="lowerLetter"/>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6" w15:restartNumberingAfterBreak="0">
    <w:nsid w:val="1DFA3750"/>
    <w:multiLevelType w:val="hybridMultilevel"/>
    <w:tmpl w:val="B5C28B00"/>
    <w:lvl w:ilvl="0" w:tplc="0C09000F">
      <w:start w:val="1"/>
      <w:numFmt w:val="decimal"/>
      <w:lvlText w:val="%1."/>
      <w:lvlJc w:val="left"/>
      <w:pPr>
        <w:ind w:left="360" w:hanging="360"/>
      </w:pPr>
      <w:rPr>
        <w:rFonts w:cs="Times New Roman" w:hint="default"/>
        <w:b w:val="0"/>
        <w:i w:val="0"/>
      </w:rPr>
    </w:lvl>
    <w:lvl w:ilvl="1" w:tplc="0C090019">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7" w15:restartNumberingAfterBreak="0">
    <w:nsid w:val="201A3E1A"/>
    <w:multiLevelType w:val="hybridMultilevel"/>
    <w:tmpl w:val="81204226"/>
    <w:lvl w:ilvl="0" w:tplc="0C090019">
      <w:start w:val="1"/>
      <w:numFmt w:val="lowerLetter"/>
      <w:lvlText w:val="%1."/>
      <w:lvlJc w:val="left"/>
      <w:pPr>
        <w:ind w:left="1080" w:hanging="360"/>
      </w:pPr>
      <w:rPr>
        <w:rFonts w:cs="Times New Roman"/>
      </w:rPr>
    </w:lvl>
    <w:lvl w:ilvl="1" w:tplc="0C090019">
      <w:start w:val="1"/>
      <w:numFmt w:val="lowerLetter"/>
      <w:lvlText w:val="%2."/>
      <w:lvlJc w:val="left"/>
      <w:pPr>
        <w:ind w:left="1800" w:hanging="360"/>
      </w:pPr>
      <w:rPr>
        <w:rFonts w:cs="Times New Roman"/>
      </w:rPr>
    </w:lvl>
    <w:lvl w:ilvl="2" w:tplc="0C09001B">
      <w:start w:val="1"/>
      <w:numFmt w:val="lowerRoman"/>
      <w:lvlText w:val="%3."/>
      <w:lvlJc w:val="right"/>
      <w:pPr>
        <w:ind w:left="2520" w:hanging="180"/>
      </w:pPr>
      <w:rPr>
        <w:rFonts w:cs="Times New Roman"/>
      </w:rPr>
    </w:lvl>
    <w:lvl w:ilvl="3" w:tplc="0C09000F">
      <w:start w:val="1"/>
      <w:numFmt w:val="decimal"/>
      <w:lvlText w:val="%4."/>
      <w:lvlJc w:val="left"/>
      <w:pPr>
        <w:ind w:left="3240" w:hanging="360"/>
      </w:pPr>
      <w:rPr>
        <w:rFonts w:cs="Times New Roman"/>
      </w:rPr>
    </w:lvl>
    <w:lvl w:ilvl="4" w:tplc="0C090019">
      <w:start w:val="1"/>
      <w:numFmt w:val="lowerLetter"/>
      <w:lvlText w:val="%5."/>
      <w:lvlJc w:val="left"/>
      <w:pPr>
        <w:ind w:left="3960" w:hanging="360"/>
      </w:pPr>
      <w:rPr>
        <w:rFonts w:cs="Times New Roman"/>
      </w:rPr>
    </w:lvl>
    <w:lvl w:ilvl="5" w:tplc="0C09001B">
      <w:start w:val="1"/>
      <w:numFmt w:val="lowerRoman"/>
      <w:lvlText w:val="%6."/>
      <w:lvlJc w:val="right"/>
      <w:pPr>
        <w:ind w:left="4680" w:hanging="180"/>
      </w:pPr>
      <w:rPr>
        <w:rFonts w:cs="Times New Roman"/>
      </w:rPr>
    </w:lvl>
    <w:lvl w:ilvl="6" w:tplc="0C09000F">
      <w:start w:val="1"/>
      <w:numFmt w:val="decimal"/>
      <w:lvlText w:val="%7."/>
      <w:lvlJc w:val="left"/>
      <w:pPr>
        <w:ind w:left="5400" w:hanging="360"/>
      </w:pPr>
      <w:rPr>
        <w:rFonts w:cs="Times New Roman"/>
      </w:rPr>
    </w:lvl>
    <w:lvl w:ilvl="7" w:tplc="0C090019">
      <w:start w:val="1"/>
      <w:numFmt w:val="lowerLetter"/>
      <w:lvlText w:val="%8."/>
      <w:lvlJc w:val="left"/>
      <w:pPr>
        <w:ind w:left="6120" w:hanging="360"/>
      </w:pPr>
      <w:rPr>
        <w:rFonts w:cs="Times New Roman"/>
      </w:rPr>
    </w:lvl>
    <w:lvl w:ilvl="8" w:tplc="0C09001B">
      <w:start w:val="1"/>
      <w:numFmt w:val="lowerRoman"/>
      <w:lvlText w:val="%9."/>
      <w:lvlJc w:val="right"/>
      <w:pPr>
        <w:ind w:left="6840" w:hanging="180"/>
      </w:pPr>
      <w:rPr>
        <w:rFonts w:cs="Times New Roman"/>
      </w:rPr>
    </w:lvl>
  </w:abstractNum>
  <w:abstractNum w:abstractNumId="18" w15:restartNumberingAfterBreak="0">
    <w:nsid w:val="20674B1F"/>
    <w:multiLevelType w:val="hybridMultilevel"/>
    <w:tmpl w:val="2DDCA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22FA03CA"/>
    <w:multiLevelType w:val="hybridMultilevel"/>
    <w:tmpl w:val="4510D42E"/>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0" w15:restartNumberingAfterBreak="0">
    <w:nsid w:val="24F92FFB"/>
    <w:multiLevelType w:val="hybridMultilevel"/>
    <w:tmpl w:val="49444A88"/>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1" w15:restartNumberingAfterBreak="0">
    <w:nsid w:val="2999133E"/>
    <w:multiLevelType w:val="hybridMultilevel"/>
    <w:tmpl w:val="C07875AC"/>
    <w:lvl w:ilvl="0" w:tplc="0C090019">
      <w:start w:val="1"/>
      <w:numFmt w:val="lowerLetter"/>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22" w15:restartNumberingAfterBreak="0">
    <w:nsid w:val="2D9E3D0C"/>
    <w:multiLevelType w:val="hybridMultilevel"/>
    <w:tmpl w:val="C792E98C"/>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3" w15:restartNumberingAfterBreak="0">
    <w:nsid w:val="2DFA0A70"/>
    <w:multiLevelType w:val="hybridMultilevel"/>
    <w:tmpl w:val="8A02ECA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5CF6C572">
      <w:numFmt w:val="bullet"/>
      <w:lvlText w:val=""/>
      <w:lvlJc w:val="left"/>
      <w:pPr>
        <w:ind w:left="2520" w:hanging="360"/>
      </w:pPr>
      <w:rPr>
        <w:rFonts w:ascii="Symbol" w:eastAsia="Times New Roman" w:hAnsi="Symbol" w:hint="default"/>
      </w:rPr>
    </w:lvl>
    <w:lvl w:ilvl="4" w:tplc="04090019">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30572859"/>
    <w:multiLevelType w:val="hybridMultilevel"/>
    <w:tmpl w:val="BCC45544"/>
    <w:lvl w:ilvl="0" w:tplc="31723552">
      <w:start w:val="1"/>
      <w:numFmt w:val="decimal"/>
      <w:lvlText w:val="%1."/>
      <w:lvlJc w:val="left"/>
      <w:pPr>
        <w:ind w:left="360" w:hanging="360"/>
      </w:pPr>
      <w:rPr>
        <w:rFonts w:cs="Times New Roman" w:hint="default"/>
        <w:b w:val="0"/>
        <w:i w:val="0"/>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5" w15:restartNumberingAfterBreak="0">
    <w:nsid w:val="35DF7A19"/>
    <w:multiLevelType w:val="hybridMultilevel"/>
    <w:tmpl w:val="C07875AC"/>
    <w:lvl w:ilvl="0" w:tplc="0C090019">
      <w:start w:val="1"/>
      <w:numFmt w:val="lowerLetter"/>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26" w15:restartNumberingAfterBreak="0">
    <w:nsid w:val="37F44977"/>
    <w:multiLevelType w:val="hybridMultilevel"/>
    <w:tmpl w:val="2146C936"/>
    <w:lvl w:ilvl="0" w:tplc="0C09000F">
      <w:start w:val="1"/>
      <w:numFmt w:val="decimal"/>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27" w15:restartNumberingAfterBreak="0">
    <w:nsid w:val="38D46057"/>
    <w:multiLevelType w:val="hybridMultilevel"/>
    <w:tmpl w:val="88E89A28"/>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8" w15:restartNumberingAfterBreak="0">
    <w:nsid w:val="39430443"/>
    <w:multiLevelType w:val="hybridMultilevel"/>
    <w:tmpl w:val="581A383E"/>
    <w:lvl w:ilvl="0" w:tplc="4DA2BD2E">
      <w:start w:val="1"/>
      <w:numFmt w:val="decimal"/>
      <w:lvlText w:val="%1."/>
      <w:lvlJc w:val="left"/>
      <w:pPr>
        <w:ind w:left="720" w:hanging="360"/>
      </w:pPr>
      <w:rPr>
        <w:rFonts w:cs="Times New Roman" w:hint="default"/>
        <w:b w:val="0"/>
        <w:i w:val="0"/>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9" w15:restartNumberingAfterBreak="0">
    <w:nsid w:val="4058421D"/>
    <w:multiLevelType w:val="hybridMultilevel"/>
    <w:tmpl w:val="82E04CC6"/>
    <w:lvl w:ilvl="0" w:tplc="0C090019">
      <w:start w:val="1"/>
      <w:numFmt w:val="lowerLetter"/>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30" w15:restartNumberingAfterBreak="0">
    <w:nsid w:val="40D4353E"/>
    <w:multiLevelType w:val="hybridMultilevel"/>
    <w:tmpl w:val="E028D844"/>
    <w:lvl w:ilvl="0" w:tplc="4DA2BD2E">
      <w:start w:val="1"/>
      <w:numFmt w:val="decimal"/>
      <w:lvlText w:val="%1."/>
      <w:lvlJc w:val="left"/>
      <w:pPr>
        <w:ind w:left="720" w:hanging="360"/>
      </w:pPr>
      <w:rPr>
        <w:rFonts w:cs="Times New Roman" w:hint="default"/>
        <w:b w:val="0"/>
        <w:i w:val="0"/>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1" w15:restartNumberingAfterBreak="0">
    <w:nsid w:val="4C2D273F"/>
    <w:multiLevelType w:val="hybridMultilevel"/>
    <w:tmpl w:val="AE2699D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2" w15:restartNumberingAfterBreak="0">
    <w:nsid w:val="4D877137"/>
    <w:multiLevelType w:val="hybridMultilevel"/>
    <w:tmpl w:val="E028D844"/>
    <w:lvl w:ilvl="0" w:tplc="4DA2BD2E">
      <w:start w:val="1"/>
      <w:numFmt w:val="decimal"/>
      <w:lvlText w:val="%1."/>
      <w:lvlJc w:val="left"/>
      <w:pPr>
        <w:ind w:left="720" w:hanging="360"/>
      </w:pPr>
      <w:rPr>
        <w:rFonts w:cs="Times New Roman" w:hint="default"/>
        <w:b w:val="0"/>
        <w:i w:val="0"/>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3" w15:restartNumberingAfterBreak="0">
    <w:nsid w:val="4E3D3940"/>
    <w:multiLevelType w:val="hybridMultilevel"/>
    <w:tmpl w:val="88E89A28"/>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4" w15:restartNumberingAfterBreak="0">
    <w:nsid w:val="4EA008CF"/>
    <w:multiLevelType w:val="hybridMultilevel"/>
    <w:tmpl w:val="68FE3710"/>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5" w15:restartNumberingAfterBreak="0">
    <w:nsid w:val="5D2227A8"/>
    <w:multiLevelType w:val="hybridMultilevel"/>
    <w:tmpl w:val="2744A150"/>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36" w15:restartNumberingAfterBreak="0">
    <w:nsid w:val="5E3A104F"/>
    <w:multiLevelType w:val="hybridMultilevel"/>
    <w:tmpl w:val="A31E2834"/>
    <w:lvl w:ilvl="0" w:tplc="B4CC7696">
      <w:start w:val="1"/>
      <w:numFmt w:val="decimal"/>
      <w:lvlText w:val="%1."/>
      <w:lvlJc w:val="left"/>
      <w:pPr>
        <w:ind w:left="360" w:hanging="360"/>
      </w:pPr>
      <w:rPr>
        <w:rFonts w:cs="Times New Roman" w:hint="default"/>
        <w:b w:val="0"/>
      </w:rPr>
    </w:lvl>
    <w:lvl w:ilvl="1" w:tplc="0C090019">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7" w15:restartNumberingAfterBreak="0">
    <w:nsid w:val="5F5332FC"/>
    <w:multiLevelType w:val="hybridMultilevel"/>
    <w:tmpl w:val="A5F64AE8"/>
    <w:lvl w:ilvl="0" w:tplc="31723552">
      <w:start w:val="1"/>
      <w:numFmt w:val="decimal"/>
      <w:lvlText w:val="%1."/>
      <w:lvlJc w:val="left"/>
      <w:pPr>
        <w:ind w:left="360" w:hanging="360"/>
      </w:pPr>
      <w:rPr>
        <w:rFonts w:cs="Times New Roman" w:hint="default"/>
        <w:b w:val="0"/>
        <w:i w:val="0"/>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8" w15:restartNumberingAfterBreak="0">
    <w:nsid w:val="5FAA3BE8"/>
    <w:multiLevelType w:val="hybridMultilevel"/>
    <w:tmpl w:val="D5C2156C"/>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9" w15:restartNumberingAfterBreak="0">
    <w:nsid w:val="5FCC5156"/>
    <w:multiLevelType w:val="hybridMultilevel"/>
    <w:tmpl w:val="8BFA91DC"/>
    <w:lvl w:ilvl="0" w:tplc="4DA2BD2E">
      <w:start w:val="1"/>
      <w:numFmt w:val="decimal"/>
      <w:lvlText w:val="%1."/>
      <w:lvlJc w:val="left"/>
      <w:pPr>
        <w:ind w:left="720" w:hanging="360"/>
      </w:pPr>
      <w:rPr>
        <w:rFonts w:cs="Times New Roman" w:hint="default"/>
        <w:b w:val="0"/>
        <w:i w:val="0"/>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0" w15:restartNumberingAfterBreak="0">
    <w:nsid w:val="64711BC0"/>
    <w:multiLevelType w:val="hybridMultilevel"/>
    <w:tmpl w:val="A91E6AA0"/>
    <w:lvl w:ilvl="0" w:tplc="0C09000F">
      <w:start w:val="1"/>
      <w:numFmt w:val="decimal"/>
      <w:lvlText w:val="%1."/>
      <w:lvlJc w:val="left"/>
      <w:pPr>
        <w:ind w:left="720" w:hanging="360"/>
      </w:pPr>
      <w:rPr>
        <w:rFonts w:cs="Times New Roman"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832246D"/>
    <w:multiLevelType w:val="hybridMultilevel"/>
    <w:tmpl w:val="03264302"/>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2" w15:restartNumberingAfterBreak="0">
    <w:nsid w:val="69A1035F"/>
    <w:multiLevelType w:val="hybridMultilevel"/>
    <w:tmpl w:val="3F920E86"/>
    <w:lvl w:ilvl="0" w:tplc="0C09000F">
      <w:start w:val="1"/>
      <w:numFmt w:val="decimal"/>
      <w:lvlText w:val="%1."/>
      <w:lvlJc w:val="left"/>
      <w:pPr>
        <w:ind w:left="360" w:hanging="360"/>
      </w:pPr>
      <w:rPr>
        <w:rFonts w:cs="Times New Roman" w:hint="default"/>
        <w:b w:val="0"/>
        <w:i w:val="0"/>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43" w15:restartNumberingAfterBreak="0">
    <w:nsid w:val="6D453882"/>
    <w:multiLevelType w:val="hybridMultilevel"/>
    <w:tmpl w:val="4866FD30"/>
    <w:lvl w:ilvl="0" w:tplc="AFEA30C6">
      <w:start w:val="1"/>
      <w:numFmt w:val="lowerLetter"/>
      <w:lvlText w:val="%1."/>
      <w:lvlJc w:val="left"/>
      <w:pPr>
        <w:ind w:left="1440" w:hanging="360"/>
      </w:pPr>
      <w:rPr>
        <w:rFonts w:ascii="Arial" w:eastAsia="Times New Roman" w:hAnsi="Arial" w:cs="Arial"/>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4" w15:restartNumberingAfterBreak="0">
    <w:nsid w:val="6D87290A"/>
    <w:multiLevelType w:val="hybridMultilevel"/>
    <w:tmpl w:val="367A36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EE81B9E"/>
    <w:multiLevelType w:val="hybridMultilevel"/>
    <w:tmpl w:val="4E429C1A"/>
    <w:lvl w:ilvl="0" w:tplc="0C09000F">
      <w:start w:val="1"/>
      <w:numFmt w:val="decimal"/>
      <w:lvlText w:val="%1."/>
      <w:lvlJc w:val="left"/>
      <w:pPr>
        <w:ind w:left="720" w:hanging="360"/>
      </w:pPr>
      <w:rPr>
        <w:rFonts w:cs="Times New Roman"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F111F41"/>
    <w:multiLevelType w:val="hybridMultilevel"/>
    <w:tmpl w:val="743CA25E"/>
    <w:lvl w:ilvl="0" w:tplc="0C09000F">
      <w:start w:val="1"/>
      <w:numFmt w:val="decimal"/>
      <w:lvlText w:val="%1."/>
      <w:lvlJc w:val="left"/>
      <w:pPr>
        <w:ind w:left="720" w:hanging="360"/>
      </w:pPr>
      <w:rPr>
        <w:rFonts w:cs="Times New Roman"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5021AFD"/>
    <w:multiLevelType w:val="hybridMultilevel"/>
    <w:tmpl w:val="63B0CC0A"/>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8" w15:restartNumberingAfterBreak="0">
    <w:nsid w:val="77136A6C"/>
    <w:multiLevelType w:val="hybridMultilevel"/>
    <w:tmpl w:val="054EC9C6"/>
    <w:lvl w:ilvl="0" w:tplc="0C09000F">
      <w:start w:val="1"/>
      <w:numFmt w:val="decimal"/>
      <w:lvlText w:val="%1."/>
      <w:lvlJc w:val="left"/>
      <w:pPr>
        <w:ind w:left="720" w:hanging="360"/>
      </w:pPr>
      <w:rPr>
        <w:rFonts w:cs="Times New Roman"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8AC37D1"/>
    <w:multiLevelType w:val="hybridMultilevel"/>
    <w:tmpl w:val="57722214"/>
    <w:lvl w:ilvl="0" w:tplc="6A9C4E14">
      <w:start w:val="1"/>
      <w:numFmt w:val="decimal"/>
      <w:lvlText w:val="%1."/>
      <w:lvlJc w:val="left"/>
      <w:pPr>
        <w:ind w:left="720" w:hanging="360"/>
      </w:pPr>
      <w:rPr>
        <w:rFonts w:cs="Times New Roman" w:hint="default"/>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0" w15:restartNumberingAfterBreak="0">
    <w:nsid w:val="795054AF"/>
    <w:multiLevelType w:val="hybridMultilevel"/>
    <w:tmpl w:val="1ABAC55C"/>
    <w:lvl w:ilvl="0" w:tplc="0C09000F">
      <w:start w:val="1"/>
      <w:numFmt w:val="decimal"/>
      <w:lvlText w:val="%1."/>
      <w:lvlJc w:val="left"/>
      <w:pPr>
        <w:ind w:left="855" w:hanging="360"/>
      </w:pPr>
      <w:rPr>
        <w:rFonts w:cs="Times New Roman" w:hint="default"/>
      </w:rPr>
    </w:lvl>
    <w:lvl w:ilvl="1" w:tplc="0C090003" w:tentative="1">
      <w:start w:val="1"/>
      <w:numFmt w:val="bullet"/>
      <w:lvlText w:val="o"/>
      <w:lvlJc w:val="left"/>
      <w:pPr>
        <w:ind w:left="1575" w:hanging="360"/>
      </w:pPr>
      <w:rPr>
        <w:rFonts w:ascii="Courier New" w:hAnsi="Courier New" w:hint="default"/>
      </w:rPr>
    </w:lvl>
    <w:lvl w:ilvl="2" w:tplc="0C090005" w:tentative="1">
      <w:start w:val="1"/>
      <w:numFmt w:val="bullet"/>
      <w:lvlText w:val=""/>
      <w:lvlJc w:val="left"/>
      <w:pPr>
        <w:ind w:left="2295" w:hanging="360"/>
      </w:pPr>
      <w:rPr>
        <w:rFonts w:ascii="Wingdings" w:hAnsi="Wingdings" w:hint="default"/>
      </w:rPr>
    </w:lvl>
    <w:lvl w:ilvl="3" w:tplc="0C090001" w:tentative="1">
      <w:start w:val="1"/>
      <w:numFmt w:val="bullet"/>
      <w:lvlText w:val=""/>
      <w:lvlJc w:val="left"/>
      <w:pPr>
        <w:ind w:left="3015" w:hanging="360"/>
      </w:pPr>
      <w:rPr>
        <w:rFonts w:ascii="Symbol" w:hAnsi="Symbol" w:hint="default"/>
      </w:rPr>
    </w:lvl>
    <w:lvl w:ilvl="4" w:tplc="0C090003" w:tentative="1">
      <w:start w:val="1"/>
      <w:numFmt w:val="bullet"/>
      <w:lvlText w:val="o"/>
      <w:lvlJc w:val="left"/>
      <w:pPr>
        <w:ind w:left="3735" w:hanging="360"/>
      </w:pPr>
      <w:rPr>
        <w:rFonts w:ascii="Courier New" w:hAnsi="Courier New" w:hint="default"/>
      </w:rPr>
    </w:lvl>
    <w:lvl w:ilvl="5" w:tplc="0C090005" w:tentative="1">
      <w:start w:val="1"/>
      <w:numFmt w:val="bullet"/>
      <w:lvlText w:val=""/>
      <w:lvlJc w:val="left"/>
      <w:pPr>
        <w:ind w:left="4455" w:hanging="360"/>
      </w:pPr>
      <w:rPr>
        <w:rFonts w:ascii="Wingdings" w:hAnsi="Wingdings" w:hint="default"/>
      </w:rPr>
    </w:lvl>
    <w:lvl w:ilvl="6" w:tplc="0C090001" w:tentative="1">
      <w:start w:val="1"/>
      <w:numFmt w:val="bullet"/>
      <w:lvlText w:val=""/>
      <w:lvlJc w:val="left"/>
      <w:pPr>
        <w:ind w:left="5175" w:hanging="360"/>
      </w:pPr>
      <w:rPr>
        <w:rFonts w:ascii="Symbol" w:hAnsi="Symbol" w:hint="default"/>
      </w:rPr>
    </w:lvl>
    <w:lvl w:ilvl="7" w:tplc="0C090003" w:tentative="1">
      <w:start w:val="1"/>
      <w:numFmt w:val="bullet"/>
      <w:lvlText w:val="o"/>
      <w:lvlJc w:val="left"/>
      <w:pPr>
        <w:ind w:left="5895" w:hanging="360"/>
      </w:pPr>
      <w:rPr>
        <w:rFonts w:ascii="Courier New" w:hAnsi="Courier New" w:hint="default"/>
      </w:rPr>
    </w:lvl>
    <w:lvl w:ilvl="8" w:tplc="0C090005" w:tentative="1">
      <w:start w:val="1"/>
      <w:numFmt w:val="bullet"/>
      <w:lvlText w:val=""/>
      <w:lvlJc w:val="left"/>
      <w:pPr>
        <w:ind w:left="6615" w:hanging="360"/>
      </w:pPr>
      <w:rPr>
        <w:rFonts w:ascii="Wingdings" w:hAnsi="Wingdings" w:hint="default"/>
      </w:rPr>
    </w:lvl>
  </w:abstractNum>
  <w:abstractNum w:abstractNumId="51" w15:restartNumberingAfterBreak="0">
    <w:nsid w:val="7B751B66"/>
    <w:multiLevelType w:val="hybridMultilevel"/>
    <w:tmpl w:val="907438F6"/>
    <w:lvl w:ilvl="0" w:tplc="0C09000F">
      <w:start w:val="1"/>
      <w:numFmt w:val="decimal"/>
      <w:lvlText w:val="%1."/>
      <w:lvlJc w:val="left"/>
      <w:pPr>
        <w:ind w:left="720" w:hanging="360"/>
      </w:pPr>
      <w:rPr>
        <w:rFonts w:cs="Times New Roman"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4"/>
  </w:num>
  <w:num w:numId="2">
    <w:abstractNumId w:val="24"/>
  </w:num>
  <w:num w:numId="3">
    <w:abstractNumId w:val="49"/>
  </w:num>
  <w:num w:numId="4">
    <w:abstractNumId w:val="5"/>
  </w:num>
  <w:num w:numId="5">
    <w:abstractNumId w:val="22"/>
  </w:num>
  <w:num w:numId="6">
    <w:abstractNumId w:val="0"/>
  </w:num>
  <w:num w:numId="7">
    <w:abstractNumId w:val="41"/>
  </w:num>
  <w:num w:numId="8">
    <w:abstractNumId w:val="8"/>
  </w:num>
  <w:num w:numId="9">
    <w:abstractNumId w:val="18"/>
  </w:num>
  <w:num w:numId="10">
    <w:abstractNumId w:val="13"/>
  </w:num>
  <w:num w:numId="11">
    <w:abstractNumId w:val="26"/>
  </w:num>
  <w:num w:numId="12">
    <w:abstractNumId w:val="20"/>
  </w:num>
  <w:num w:numId="13">
    <w:abstractNumId w:val="6"/>
  </w:num>
  <w:num w:numId="14">
    <w:abstractNumId w:val="34"/>
  </w:num>
  <w:num w:numId="15">
    <w:abstractNumId w:val="47"/>
  </w:num>
  <w:num w:numId="16">
    <w:abstractNumId w:val="33"/>
  </w:num>
  <w:num w:numId="17">
    <w:abstractNumId w:val="48"/>
  </w:num>
  <w:num w:numId="18">
    <w:abstractNumId w:val="40"/>
  </w:num>
  <w:num w:numId="19">
    <w:abstractNumId w:val="51"/>
  </w:num>
  <w:num w:numId="20">
    <w:abstractNumId w:val="45"/>
  </w:num>
  <w:num w:numId="21">
    <w:abstractNumId w:val="50"/>
  </w:num>
  <w:num w:numId="22">
    <w:abstractNumId w:val="46"/>
  </w:num>
  <w:num w:numId="23">
    <w:abstractNumId w:val="16"/>
  </w:num>
  <w:num w:numId="24">
    <w:abstractNumId w:val="36"/>
  </w:num>
  <w:num w:numId="25">
    <w:abstractNumId w:val="32"/>
  </w:num>
  <w:num w:numId="26">
    <w:abstractNumId w:val="27"/>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4"/>
  </w:num>
  <w:num w:numId="30">
    <w:abstractNumId w:val="24"/>
  </w:num>
  <w:num w:numId="31">
    <w:abstractNumId w:val="19"/>
  </w:num>
  <w:num w:numId="32">
    <w:abstractNumId w:val="39"/>
  </w:num>
  <w:num w:numId="33">
    <w:abstractNumId w:val="29"/>
  </w:num>
  <w:num w:numId="34">
    <w:abstractNumId w:val="12"/>
  </w:num>
  <w:num w:numId="35">
    <w:abstractNumId w:val="9"/>
  </w:num>
  <w:num w:numId="36">
    <w:abstractNumId w:val="1"/>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28"/>
  </w:num>
  <w:num w:numId="40">
    <w:abstractNumId w:val="31"/>
  </w:num>
  <w:num w:numId="41">
    <w:abstractNumId w:val="42"/>
  </w:num>
  <w:num w:numId="42">
    <w:abstractNumId w:val="2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21"/>
  </w:num>
  <w:num w:numId="46">
    <w:abstractNumId w:val="10"/>
  </w:num>
  <w:num w:numId="47">
    <w:abstractNumId w:val="37"/>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num>
  <w:num w:numId="54">
    <w:abstractNumId w:val="4"/>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num>
  <w:num w:numId="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60">
    <w:abstractNumId w:val="43"/>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BE8"/>
    <w:rsid w:val="000001A3"/>
    <w:rsid w:val="0000196F"/>
    <w:rsid w:val="00004E32"/>
    <w:rsid w:val="0000634D"/>
    <w:rsid w:val="00007A0A"/>
    <w:rsid w:val="00011690"/>
    <w:rsid w:val="00012EC1"/>
    <w:rsid w:val="000148C1"/>
    <w:rsid w:val="000228DE"/>
    <w:rsid w:val="00027DD6"/>
    <w:rsid w:val="00030B05"/>
    <w:rsid w:val="000323B4"/>
    <w:rsid w:val="0003295E"/>
    <w:rsid w:val="00032FBA"/>
    <w:rsid w:val="000349DC"/>
    <w:rsid w:val="0003596E"/>
    <w:rsid w:val="00035C1C"/>
    <w:rsid w:val="00036A1D"/>
    <w:rsid w:val="0003727F"/>
    <w:rsid w:val="000372E1"/>
    <w:rsid w:val="00037C85"/>
    <w:rsid w:val="00037DAB"/>
    <w:rsid w:val="000400A2"/>
    <w:rsid w:val="00041521"/>
    <w:rsid w:val="0004201D"/>
    <w:rsid w:val="000430EC"/>
    <w:rsid w:val="0004320A"/>
    <w:rsid w:val="00044CB0"/>
    <w:rsid w:val="00045AC5"/>
    <w:rsid w:val="000467B1"/>
    <w:rsid w:val="00046FE1"/>
    <w:rsid w:val="0004711A"/>
    <w:rsid w:val="0005083C"/>
    <w:rsid w:val="000519A7"/>
    <w:rsid w:val="00052102"/>
    <w:rsid w:val="00052FF2"/>
    <w:rsid w:val="00053EEA"/>
    <w:rsid w:val="000545F1"/>
    <w:rsid w:val="00055DEE"/>
    <w:rsid w:val="000624F1"/>
    <w:rsid w:val="00063062"/>
    <w:rsid w:val="0006582D"/>
    <w:rsid w:val="00066700"/>
    <w:rsid w:val="00066E2C"/>
    <w:rsid w:val="00066EFF"/>
    <w:rsid w:val="0007070E"/>
    <w:rsid w:val="00070C9F"/>
    <w:rsid w:val="00073651"/>
    <w:rsid w:val="00075C89"/>
    <w:rsid w:val="0008022D"/>
    <w:rsid w:val="00081C11"/>
    <w:rsid w:val="00082F7F"/>
    <w:rsid w:val="00087CB1"/>
    <w:rsid w:val="00091684"/>
    <w:rsid w:val="00093B17"/>
    <w:rsid w:val="00093D1B"/>
    <w:rsid w:val="000A1516"/>
    <w:rsid w:val="000A1EC1"/>
    <w:rsid w:val="000A30C1"/>
    <w:rsid w:val="000A6626"/>
    <w:rsid w:val="000A73FE"/>
    <w:rsid w:val="000A763B"/>
    <w:rsid w:val="000A771F"/>
    <w:rsid w:val="000B3617"/>
    <w:rsid w:val="000B45DB"/>
    <w:rsid w:val="000B4D84"/>
    <w:rsid w:val="000B5FBB"/>
    <w:rsid w:val="000B71B6"/>
    <w:rsid w:val="000B783E"/>
    <w:rsid w:val="000C0137"/>
    <w:rsid w:val="000C0CDD"/>
    <w:rsid w:val="000C317C"/>
    <w:rsid w:val="000C4C49"/>
    <w:rsid w:val="000D06D7"/>
    <w:rsid w:val="000D3430"/>
    <w:rsid w:val="000D68BC"/>
    <w:rsid w:val="000E0018"/>
    <w:rsid w:val="000E03D7"/>
    <w:rsid w:val="000E0FD1"/>
    <w:rsid w:val="000E3253"/>
    <w:rsid w:val="000E5DEA"/>
    <w:rsid w:val="000E6B7A"/>
    <w:rsid w:val="000F155A"/>
    <w:rsid w:val="000F2FD7"/>
    <w:rsid w:val="000F3FD2"/>
    <w:rsid w:val="00100FE5"/>
    <w:rsid w:val="00101BFD"/>
    <w:rsid w:val="00101F3A"/>
    <w:rsid w:val="00106EA5"/>
    <w:rsid w:val="00107D84"/>
    <w:rsid w:val="00110213"/>
    <w:rsid w:val="001102B7"/>
    <w:rsid w:val="001111BA"/>
    <w:rsid w:val="00111599"/>
    <w:rsid w:val="00111A02"/>
    <w:rsid w:val="0011228D"/>
    <w:rsid w:val="001143CB"/>
    <w:rsid w:val="00116577"/>
    <w:rsid w:val="00116A50"/>
    <w:rsid w:val="00120322"/>
    <w:rsid w:val="00120CCA"/>
    <w:rsid w:val="00121821"/>
    <w:rsid w:val="00124817"/>
    <w:rsid w:val="00126974"/>
    <w:rsid w:val="00127527"/>
    <w:rsid w:val="00130D68"/>
    <w:rsid w:val="0013118C"/>
    <w:rsid w:val="001316AD"/>
    <w:rsid w:val="00132D62"/>
    <w:rsid w:val="00133131"/>
    <w:rsid w:val="00134F7E"/>
    <w:rsid w:val="00137609"/>
    <w:rsid w:val="00137B9D"/>
    <w:rsid w:val="0014156E"/>
    <w:rsid w:val="00141C51"/>
    <w:rsid w:val="00143AAD"/>
    <w:rsid w:val="00145260"/>
    <w:rsid w:val="00147398"/>
    <w:rsid w:val="00147C8E"/>
    <w:rsid w:val="001507B5"/>
    <w:rsid w:val="0015235A"/>
    <w:rsid w:val="00152B60"/>
    <w:rsid w:val="0015550A"/>
    <w:rsid w:val="00161195"/>
    <w:rsid w:val="001611BF"/>
    <w:rsid w:val="00161675"/>
    <w:rsid w:val="00161AB8"/>
    <w:rsid w:val="001621B6"/>
    <w:rsid w:val="001632AC"/>
    <w:rsid w:val="00163B63"/>
    <w:rsid w:val="0016441B"/>
    <w:rsid w:val="00165107"/>
    <w:rsid w:val="00165A22"/>
    <w:rsid w:val="00166E6C"/>
    <w:rsid w:val="00166FD9"/>
    <w:rsid w:val="00167FD7"/>
    <w:rsid w:val="0017059B"/>
    <w:rsid w:val="00171BEC"/>
    <w:rsid w:val="00174573"/>
    <w:rsid w:val="001754FB"/>
    <w:rsid w:val="001761FD"/>
    <w:rsid w:val="00176895"/>
    <w:rsid w:val="001817A1"/>
    <w:rsid w:val="00184426"/>
    <w:rsid w:val="001861FC"/>
    <w:rsid w:val="00186EED"/>
    <w:rsid w:val="00190667"/>
    <w:rsid w:val="001906D1"/>
    <w:rsid w:val="001906F2"/>
    <w:rsid w:val="00190FC0"/>
    <w:rsid w:val="001917A5"/>
    <w:rsid w:val="00192883"/>
    <w:rsid w:val="00192E01"/>
    <w:rsid w:val="00193FE2"/>
    <w:rsid w:val="001A0AC1"/>
    <w:rsid w:val="001A2A45"/>
    <w:rsid w:val="001A3813"/>
    <w:rsid w:val="001A5BEC"/>
    <w:rsid w:val="001A69E7"/>
    <w:rsid w:val="001A6DAF"/>
    <w:rsid w:val="001B04E9"/>
    <w:rsid w:val="001B0CD7"/>
    <w:rsid w:val="001B18EC"/>
    <w:rsid w:val="001B1D2C"/>
    <w:rsid w:val="001B1D9F"/>
    <w:rsid w:val="001B2502"/>
    <w:rsid w:val="001B2D18"/>
    <w:rsid w:val="001B2DC9"/>
    <w:rsid w:val="001B63AE"/>
    <w:rsid w:val="001C2517"/>
    <w:rsid w:val="001C2755"/>
    <w:rsid w:val="001C45BA"/>
    <w:rsid w:val="001C4FED"/>
    <w:rsid w:val="001C678F"/>
    <w:rsid w:val="001C6AC3"/>
    <w:rsid w:val="001D00AE"/>
    <w:rsid w:val="001D335B"/>
    <w:rsid w:val="001D3A77"/>
    <w:rsid w:val="001D3FB1"/>
    <w:rsid w:val="001D49F3"/>
    <w:rsid w:val="001D53BC"/>
    <w:rsid w:val="001D5906"/>
    <w:rsid w:val="001E0212"/>
    <w:rsid w:val="001E084F"/>
    <w:rsid w:val="001E1774"/>
    <w:rsid w:val="001E21D3"/>
    <w:rsid w:val="001E2240"/>
    <w:rsid w:val="001E40E7"/>
    <w:rsid w:val="001E630D"/>
    <w:rsid w:val="001E6868"/>
    <w:rsid w:val="001E75BF"/>
    <w:rsid w:val="001F0D27"/>
    <w:rsid w:val="001F41C7"/>
    <w:rsid w:val="001F48E0"/>
    <w:rsid w:val="001F4E35"/>
    <w:rsid w:val="001F76DC"/>
    <w:rsid w:val="00201068"/>
    <w:rsid w:val="00202723"/>
    <w:rsid w:val="00203F4C"/>
    <w:rsid w:val="0020532B"/>
    <w:rsid w:val="00205514"/>
    <w:rsid w:val="0020672F"/>
    <w:rsid w:val="00207AAD"/>
    <w:rsid w:val="002107FC"/>
    <w:rsid w:val="00210964"/>
    <w:rsid w:val="00211000"/>
    <w:rsid w:val="00211D69"/>
    <w:rsid w:val="00213960"/>
    <w:rsid w:val="00213CE0"/>
    <w:rsid w:val="00214A02"/>
    <w:rsid w:val="00220894"/>
    <w:rsid w:val="00221A5B"/>
    <w:rsid w:val="002222DA"/>
    <w:rsid w:val="00222797"/>
    <w:rsid w:val="002239B6"/>
    <w:rsid w:val="00223DD4"/>
    <w:rsid w:val="0022413D"/>
    <w:rsid w:val="0022466A"/>
    <w:rsid w:val="00225B9E"/>
    <w:rsid w:val="002342A9"/>
    <w:rsid w:val="00234F73"/>
    <w:rsid w:val="002368B4"/>
    <w:rsid w:val="0023714D"/>
    <w:rsid w:val="00240F1D"/>
    <w:rsid w:val="00241D83"/>
    <w:rsid w:val="002430D6"/>
    <w:rsid w:val="00243B0B"/>
    <w:rsid w:val="002456B5"/>
    <w:rsid w:val="0024635E"/>
    <w:rsid w:val="00247B3F"/>
    <w:rsid w:val="00251C27"/>
    <w:rsid w:val="00254F9E"/>
    <w:rsid w:val="00256FBB"/>
    <w:rsid w:val="00257A04"/>
    <w:rsid w:val="00260859"/>
    <w:rsid w:val="00261F6E"/>
    <w:rsid w:val="00261F99"/>
    <w:rsid w:val="002641A2"/>
    <w:rsid w:val="0027009F"/>
    <w:rsid w:val="00271069"/>
    <w:rsid w:val="00273F9F"/>
    <w:rsid w:val="00274CAD"/>
    <w:rsid w:val="00276155"/>
    <w:rsid w:val="00280BDE"/>
    <w:rsid w:val="00282B3F"/>
    <w:rsid w:val="00283932"/>
    <w:rsid w:val="00285663"/>
    <w:rsid w:val="002862BE"/>
    <w:rsid w:val="00292D43"/>
    <w:rsid w:val="002942E6"/>
    <w:rsid w:val="00295F08"/>
    <w:rsid w:val="0029609F"/>
    <w:rsid w:val="002966AE"/>
    <w:rsid w:val="002974AC"/>
    <w:rsid w:val="00297801"/>
    <w:rsid w:val="002A09BE"/>
    <w:rsid w:val="002A167E"/>
    <w:rsid w:val="002A19C4"/>
    <w:rsid w:val="002A2E9E"/>
    <w:rsid w:val="002A4026"/>
    <w:rsid w:val="002A45C9"/>
    <w:rsid w:val="002A6BB0"/>
    <w:rsid w:val="002B222D"/>
    <w:rsid w:val="002B329F"/>
    <w:rsid w:val="002B3BD4"/>
    <w:rsid w:val="002B5361"/>
    <w:rsid w:val="002C116C"/>
    <w:rsid w:val="002C4B01"/>
    <w:rsid w:val="002C5B10"/>
    <w:rsid w:val="002C6017"/>
    <w:rsid w:val="002C6AAC"/>
    <w:rsid w:val="002C7C11"/>
    <w:rsid w:val="002D0CDF"/>
    <w:rsid w:val="002D0E28"/>
    <w:rsid w:val="002D2F90"/>
    <w:rsid w:val="002D44ED"/>
    <w:rsid w:val="002D48BD"/>
    <w:rsid w:val="002D511C"/>
    <w:rsid w:val="002D56C8"/>
    <w:rsid w:val="002D62E1"/>
    <w:rsid w:val="002E18DF"/>
    <w:rsid w:val="002E4619"/>
    <w:rsid w:val="002F0169"/>
    <w:rsid w:val="002F093C"/>
    <w:rsid w:val="002F0B7F"/>
    <w:rsid w:val="002F104C"/>
    <w:rsid w:val="002F13CB"/>
    <w:rsid w:val="002F4DA2"/>
    <w:rsid w:val="002F553D"/>
    <w:rsid w:val="0030444B"/>
    <w:rsid w:val="003051AA"/>
    <w:rsid w:val="00306918"/>
    <w:rsid w:val="00310DE9"/>
    <w:rsid w:val="00312B5C"/>
    <w:rsid w:val="00315137"/>
    <w:rsid w:val="0031551B"/>
    <w:rsid w:val="0031717F"/>
    <w:rsid w:val="00321761"/>
    <w:rsid w:val="003223BF"/>
    <w:rsid w:val="00325E1E"/>
    <w:rsid w:val="003304AC"/>
    <w:rsid w:val="00330624"/>
    <w:rsid w:val="00331F66"/>
    <w:rsid w:val="003332E5"/>
    <w:rsid w:val="003336A0"/>
    <w:rsid w:val="003405F9"/>
    <w:rsid w:val="00340951"/>
    <w:rsid w:val="00340EAC"/>
    <w:rsid w:val="00345DA4"/>
    <w:rsid w:val="0035014D"/>
    <w:rsid w:val="00350F5A"/>
    <w:rsid w:val="00350F9E"/>
    <w:rsid w:val="00351EA6"/>
    <w:rsid w:val="0035238E"/>
    <w:rsid w:val="00354965"/>
    <w:rsid w:val="003552E3"/>
    <w:rsid w:val="00357298"/>
    <w:rsid w:val="0036199C"/>
    <w:rsid w:val="00361E76"/>
    <w:rsid w:val="00363FF5"/>
    <w:rsid w:val="0036455E"/>
    <w:rsid w:val="0036505A"/>
    <w:rsid w:val="00367345"/>
    <w:rsid w:val="00370EEA"/>
    <w:rsid w:val="00371E3C"/>
    <w:rsid w:val="003725E9"/>
    <w:rsid w:val="00374F25"/>
    <w:rsid w:val="00375007"/>
    <w:rsid w:val="003752D5"/>
    <w:rsid w:val="003769F2"/>
    <w:rsid w:val="00376B23"/>
    <w:rsid w:val="0038199D"/>
    <w:rsid w:val="00381B6B"/>
    <w:rsid w:val="003823A8"/>
    <w:rsid w:val="00383F7E"/>
    <w:rsid w:val="003844D1"/>
    <w:rsid w:val="00386A8E"/>
    <w:rsid w:val="00387F9A"/>
    <w:rsid w:val="00393A7C"/>
    <w:rsid w:val="00394C45"/>
    <w:rsid w:val="00395CA3"/>
    <w:rsid w:val="003966F4"/>
    <w:rsid w:val="00397868"/>
    <w:rsid w:val="003A622F"/>
    <w:rsid w:val="003B0E6A"/>
    <w:rsid w:val="003B2BB8"/>
    <w:rsid w:val="003B366E"/>
    <w:rsid w:val="003B5577"/>
    <w:rsid w:val="003B6E39"/>
    <w:rsid w:val="003C0148"/>
    <w:rsid w:val="003C1F54"/>
    <w:rsid w:val="003C305E"/>
    <w:rsid w:val="003C52CE"/>
    <w:rsid w:val="003C564C"/>
    <w:rsid w:val="003C6CD5"/>
    <w:rsid w:val="003D2E64"/>
    <w:rsid w:val="003D2E78"/>
    <w:rsid w:val="003D34FF"/>
    <w:rsid w:val="003D361C"/>
    <w:rsid w:val="003D39FA"/>
    <w:rsid w:val="003D427A"/>
    <w:rsid w:val="003D4634"/>
    <w:rsid w:val="003D5038"/>
    <w:rsid w:val="003E0F76"/>
    <w:rsid w:val="003E2027"/>
    <w:rsid w:val="003E2E14"/>
    <w:rsid w:val="003E496B"/>
    <w:rsid w:val="003E606B"/>
    <w:rsid w:val="003E6BB8"/>
    <w:rsid w:val="003E6E1B"/>
    <w:rsid w:val="003F1296"/>
    <w:rsid w:val="003F18C0"/>
    <w:rsid w:val="0040132D"/>
    <w:rsid w:val="0040177A"/>
    <w:rsid w:val="00407B36"/>
    <w:rsid w:val="00411405"/>
    <w:rsid w:val="00414306"/>
    <w:rsid w:val="00414F18"/>
    <w:rsid w:val="004164A3"/>
    <w:rsid w:val="004245E1"/>
    <w:rsid w:val="00424E57"/>
    <w:rsid w:val="00425503"/>
    <w:rsid w:val="0042575F"/>
    <w:rsid w:val="004303EE"/>
    <w:rsid w:val="0043177F"/>
    <w:rsid w:val="0043244F"/>
    <w:rsid w:val="004324A9"/>
    <w:rsid w:val="004325A8"/>
    <w:rsid w:val="00433978"/>
    <w:rsid w:val="004353DA"/>
    <w:rsid w:val="004355D4"/>
    <w:rsid w:val="00435E92"/>
    <w:rsid w:val="004368F9"/>
    <w:rsid w:val="00437551"/>
    <w:rsid w:val="0044115C"/>
    <w:rsid w:val="00444050"/>
    <w:rsid w:val="00446D52"/>
    <w:rsid w:val="00447A28"/>
    <w:rsid w:val="004513EF"/>
    <w:rsid w:val="0045151F"/>
    <w:rsid w:val="004541DF"/>
    <w:rsid w:val="0045433C"/>
    <w:rsid w:val="0045452A"/>
    <w:rsid w:val="00457B87"/>
    <w:rsid w:val="0046200A"/>
    <w:rsid w:val="004628A8"/>
    <w:rsid w:val="00462AD1"/>
    <w:rsid w:val="0046771B"/>
    <w:rsid w:val="00470254"/>
    <w:rsid w:val="00470995"/>
    <w:rsid w:val="004717E0"/>
    <w:rsid w:val="00472771"/>
    <w:rsid w:val="00472AE8"/>
    <w:rsid w:val="004732E6"/>
    <w:rsid w:val="004736C4"/>
    <w:rsid w:val="00474490"/>
    <w:rsid w:val="00474D2A"/>
    <w:rsid w:val="00477A4E"/>
    <w:rsid w:val="004824C3"/>
    <w:rsid w:val="00482A5C"/>
    <w:rsid w:val="00482ADE"/>
    <w:rsid w:val="0048349B"/>
    <w:rsid w:val="00483E1B"/>
    <w:rsid w:val="00484A42"/>
    <w:rsid w:val="00485D71"/>
    <w:rsid w:val="00492194"/>
    <w:rsid w:val="0049224F"/>
    <w:rsid w:val="00492EC1"/>
    <w:rsid w:val="00495838"/>
    <w:rsid w:val="004966D2"/>
    <w:rsid w:val="00496B63"/>
    <w:rsid w:val="004A050F"/>
    <w:rsid w:val="004A204E"/>
    <w:rsid w:val="004A4118"/>
    <w:rsid w:val="004B4150"/>
    <w:rsid w:val="004B54CA"/>
    <w:rsid w:val="004B5A60"/>
    <w:rsid w:val="004B687B"/>
    <w:rsid w:val="004C37E3"/>
    <w:rsid w:val="004C3ED6"/>
    <w:rsid w:val="004C47EE"/>
    <w:rsid w:val="004C74CA"/>
    <w:rsid w:val="004D0D99"/>
    <w:rsid w:val="004D1C05"/>
    <w:rsid w:val="004D2768"/>
    <w:rsid w:val="004D3148"/>
    <w:rsid w:val="004D3606"/>
    <w:rsid w:val="004D6FDE"/>
    <w:rsid w:val="004D7E72"/>
    <w:rsid w:val="004E0A12"/>
    <w:rsid w:val="004E1678"/>
    <w:rsid w:val="004E180D"/>
    <w:rsid w:val="004E21EB"/>
    <w:rsid w:val="004E5C21"/>
    <w:rsid w:val="004E5CBF"/>
    <w:rsid w:val="004E5D91"/>
    <w:rsid w:val="004F19BA"/>
    <w:rsid w:val="004F25B5"/>
    <w:rsid w:val="004F337A"/>
    <w:rsid w:val="004F3DF7"/>
    <w:rsid w:val="004F49E9"/>
    <w:rsid w:val="004F515D"/>
    <w:rsid w:val="004F5A2F"/>
    <w:rsid w:val="0050025E"/>
    <w:rsid w:val="00500A0E"/>
    <w:rsid w:val="00501567"/>
    <w:rsid w:val="005018B3"/>
    <w:rsid w:val="005042B5"/>
    <w:rsid w:val="0050772E"/>
    <w:rsid w:val="005207CC"/>
    <w:rsid w:val="005211DC"/>
    <w:rsid w:val="00522ACF"/>
    <w:rsid w:val="00523C94"/>
    <w:rsid w:val="005243E1"/>
    <w:rsid w:val="0052592C"/>
    <w:rsid w:val="00530739"/>
    <w:rsid w:val="00531ECE"/>
    <w:rsid w:val="005336A8"/>
    <w:rsid w:val="00536395"/>
    <w:rsid w:val="00537929"/>
    <w:rsid w:val="00540080"/>
    <w:rsid w:val="00541B7B"/>
    <w:rsid w:val="00542E71"/>
    <w:rsid w:val="00544213"/>
    <w:rsid w:val="00544F05"/>
    <w:rsid w:val="00547C9C"/>
    <w:rsid w:val="00547D1E"/>
    <w:rsid w:val="00550BD4"/>
    <w:rsid w:val="00551D85"/>
    <w:rsid w:val="00553A42"/>
    <w:rsid w:val="00553BCF"/>
    <w:rsid w:val="00554F09"/>
    <w:rsid w:val="005560AD"/>
    <w:rsid w:val="005577EE"/>
    <w:rsid w:val="00560795"/>
    <w:rsid w:val="0056277E"/>
    <w:rsid w:val="00567606"/>
    <w:rsid w:val="005679C4"/>
    <w:rsid w:val="00567AD0"/>
    <w:rsid w:val="005710B7"/>
    <w:rsid w:val="005725D8"/>
    <w:rsid w:val="00572DB2"/>
    <w:rsid w:val="00574585"/>
    <w:rsid w:val="00576364"/>
    <w:rsid w:val="00576D4F"/>
    <w:rsid w:val="00583EF3"/>
    <w:rsid w:val="005850B6"/>
    <w:rsid w:val="00587026"/>
    <w:rsid w:val="005933FA"/>
    <w:rsid w:val="00593AF0"/>
    <w:rsid w:val="00594573"/>
    <w:rsid w:val="005966A4"/>
    <w:rsid w:val="00597293"/>
    <w:rsid w:val="00597DDF"/>
    <w:rsid w:val="005A3388"/>
    <w:rsid w:val="005A3A6F"/>
    <w:rsid w:val="005A74A8"/>
    <w:rsid w:val="005A7568"/>
    <w:rsid w:val="005B08E8"/>
    <w:rsid w:val="005B2BAE"/>
    <w:rsid w:val="005B3601"/>
    <w:rsid w:val="005B6ADB"/>
    <w:rsid w:val="005C1D64"/>
    <w:rsid w:val="005C295C"/>
    <w:rsid w:val="005C2FCC"/>
    <w:rsid w:val="005C34D3"/>
    <w:rsid w:val="005C3AA9"/>
    <w:rsid w:val="005C3B1B"/>
    <w:rsid w:val="005C415E"/>
    <w:rsid w:val="005C4B35"/>
    <w:rsid w:val="005C5A20"/>
    <w:rsid w:val="005C7974"/>
    <w:rsid w:val="005D37CD"/>
    <w:rsid w:val="005D7699"/>
    <w:rsid w:val="005D7C3E"/>
    <w:rsid w:val="005E355D"/>
    <w:rsid w:val="005E35BB"/>
    <w:rsid w:val="005F1C7A"/>
    <w:rsid w:val="005F27B0"/>
    <w:rsid w:val="005F5218"/>
    <w:rsid w:val="005F6BA2"/>
    <w:rsid w:val="005F7C4E"/>
    <w:rsid w:val="006001FB"/>
    <w:rsid w:val="006007E2"/>
    <w:rsid w:val="00600C72"/>
    <w:rsid w:val="006017F1"/>
    <w:rsid w:val="006020EF"/>
    <w:rsid w:val="00604547"/>
    <w:rsid w:val="00604A9B"/>
    <w:rsid w:val="00604D7E"/>
    <w:rsid w:val="00605AE4"/>
    <w:rsid w:val="006072DA"/>
    <w:rsid w:val="00610EEA"/>
    <w:rsid w:val="00617017"/>
    <w:rsid w:val="00617987"/>
    <w:rsid w:val="00621E07"/>
    <w:rsid w:val="00623CF5"/>
    <w:rsid w:val="00624338"/>
    <w:rsid w:val="0062466A"/>
    <w:rsid w:val="00625A9E"/>
    <w:rsid w:val="00626A85"/>
    <w:rsid w:val="00635556"/>
    <w:rsid w:val="00635BA0"/>
    <w:rsid w:val="00636354"/>
    <w:rsid w:val="006376C8"/>
    <w:rsid w:val="00637A4D"/>
    <w:rsid w:val="00637F78"/>
    <w:rsid w:val="00640D65"/>
    <w:rsid w:val="00643CC4"/>
    <w:rsid w:val="00644EB7"/>
    <w:rsid w:val="00645465"/>
    <w:rsid w:val="00645A14"/>
    <w:rsid w:val="006462E2"/>
    <w:rsid w:val="00647D80"/>
    <w:rsid w:val="00650C5D"/>
    <w:rsid w:val="00651369"/>
    <w:rsid w:val="006529BB"/>
    <w:rsid w:val="00652AD6"/>
    <w:rsid w:val="00653316"/>
    <w:rsid w:val="0065454B"/>
    <w:rsid w:val="00654770"/>
    <w:rsid w:val="006569CF"/>
    <w:rsid w:val="0065756E"/>
    <w:rsid w:val="00661341"/>
    <w:rsid w:val="006619DF"/>
    <w:rsid w:val="006646C0"/>
    <w:rsid w:val="00665152"/>
    <w:rsid w:val="006709E5"/>
    <w:rsid w:val="00672349"/>
    <w:rsid w:val="00674347"/>
    <w:rsid w:val="00674A5D"/>
    <w:rsid w:val="00674FC5"/>
    <w:rsid w:val="00675847"/>
    <w:rsid w:val="00681517"/>
    <w:rsid w:val="006818C3"/>
    <w:rsid w:val="00682093"/>
    <w:rsid w:val="00682395"/>
    <w:rsid w:val="00685D49"/>
    <w:rsid w:val="006861E0"/>
    <w:rsid w:val="00686631"/>
    <w:rsid w:val="0068689B"/>
    <w:rsid w:val="00694308"/>
    <w:rsid w:val="00694788"/>
    <w:rsid w:val="00694957"/>
    <w:rsid w:val="00694F73"/>
    <w:rsid w:val="0069536B"/>
    <w:rsid w:val="006A0D9A"/>
    <w:rsid w:val="006A2F9E"/>
    <w:rsid w:val="006A451C"/>
    <w:rsid w:val="006A4CE7"/>
    <w:rsid w:val="006A57D8"/>
    <w:rsid w:val="006A635E"/>
    <w:rsid w:val="006A7070"/>
    <w:rsid w:val="006A7ACF"/>
    <w:rsid w:val="006B0D23"/>
    <w:rsid w:val="006B20AA"/>
    <w:rsid w:val="006B628B"/>
    <w:rsid w:val="006B66EE"/>
    <w:rsid w:val="006B6ED5"/>
    <w:rsid w:val="006B7AEA"/>
    <w:rsid w:val="006C1B25"/>
    <w:rsid w:val="006C30AA"/>
    <w:rsid w:val="006C3926"/>
    <w:rsid w:val="006C492F"/>
    <w:rsid w:val="006C5E55"/>
    <w:rsid w:val="006C75C6"/>
    <w:rsid w:val="006C78CE"/>
    <w:rsid w:val="006D0DC8"/>
    <w:rsid w:val="006D149F"/>
    <w:rsid w:val="006D15DA"/>
    <w:rsid w:val="006D1747"/>
    <w:rsid w:val="006D2F6E"/>
    <w:rsid w:val="006D4681"/>
    <w:rsid w:val="006D4C1C"/>
    <w:rsid w:val="006D4C90"/>
    <w:rsid w:val="006D5173"/>
    <w:rsid w:val="006D5343"/>
    <w:rsid w:val="006E30C6"/>
    <w:rsid w:val="006E398D"/>
    <w:rsid w:val="006E6E4B"/>
    <w:rsid w:val="006F041C"/>
    <w:rsid w:val="006F20FD"/>
    <w:rsid w:val="006F2820"/>
    <w:rsid w:val="006F31CC"/>
    <w:rsid w:val="006F4095"/>
    <w:rsid w:val="006F5F62"/>
    <w:rsid w:val="006F7CAF"/>
    <w:rsid w:val="00700CE2"/>
    <w:rsid w:val="00704850"/>
    <w:rsid w:val="00705560"/>
    <w:rsid w:val="007065CA"/>
    <w:rsid w:val="00707D7C"/>
    <w:rsid w:val="00707E4B"/>
    <w:rsid w:val="00711D52"/>
    <w:rsid w:val="007132F8"/>
    <w:rsid w:val="00716121"/>
    <w:rsid w:val="00716679"/>
    <w:rsid w:val="00717176"/>
    <w:rsid w:val="007175C7"/>
    <w:rsid w:val="0071771E"/>
    <w:rsid w:val="007219C2"/>
    <w:rsid w:val="007239F3"/>
    <w:rsid w:val="00723BFC"/>
    <w:rsid w:val="007264F9"/>
    <w:rsid w:val="00726D0B"/>
    <w:rsid w:val="00727E19"/>
    <w:rsid w:val="00730A2F"/>
    <w:rsid w:val="00731AAE"/>
    <w:rsid w:val="00736B80"/>
    <w:rsid w:val="007401EA"/>
    <w:rsid w:val="007429D9"/>
    <w:rsid w:val="00745C6D"/>
    <w:rsid w:val="007471A8"/>
    <w:rsid w:val="00747D27"/>
    <w:rsid w:val="00750ECB"/>
    <w:rsid w:val="00752CC0"/>
    <w:rsid w:val="00752D68"/>
    <w:rsid w:val="007536EA"/>
    <w:rsid w:val="00757F02"/>
    <w:rsid w:val="00760049"/>
    <w:rsid w:val="00761071"/>
    <w:rsid w:val="00761B57"/>
    <w:rsid w:val="00762A51"/>
    <w:rsid w:val="00764406"/>
    <w:rsid w:val="00766765"/>
    <w:rsid w:val="00766BB3"/>
    <w:rsid w:val="007671A6"/>
    <w:rsid w:val="00772B08"/>
    <w:rsid w:val="00777346"/>
    <w:rsid w:val="00777A65"/>
    <w:rsid w:val="00781631"/>
    <w:rsid w:val="00782D1F"/>
    <w:rsid w:val="00782D59"/>
    <w:rsid w:val="00784BAD"/>
    <w:rsid w:val="00785261"/>
    <w:rsid w:val="00786F8D"/>
    <w:rsid w:val="00787E7E"/>
    <w:rsid w:val="00791026"/>
    <w:rsid w:val="007937AF"/>
    <w:rsid w:val="00795DA2"/>
    <w:rsid w:val="007A080B"/>
    <w:rsid w:val="007A1407"/>
    <w:rsid w:val="007A1D29"/>
    <w:rsid w:val="007A2F1B"/>
    <w:rsid w:val="007A36C1"/>
    <w:rsid w:val="007A4F6B"/>
    <w:rsid w:val="007A5411"/>
    <w:rsid w:val="007A7546"/>
    <w:rsid w:val="007B0256"/>
    <w:rsid w:val="007B0788"/>
    <w:rsid w:val="007B0E42"/>
    <w:rsid w:val="007B3B3D"/>
    <w:rsid w:val="007B5265"/>
    <w:rsid w:val="007B617C"/>
    <w:rsid w:val="007B6383"/>
    <w:rsid w:val="007B73FB"/>
    <w:rsid w:val="007C1530"/>
    <w:rsid w:val="007C253B"/>
    <w:rsid w:val="007C3A81"/>
    <w:rsid w:val="007D021D"/>
    <w:rsid w:val="007D073F"/>
    <w:rsid w:val="007D21EC"/>
    <w:rsid w:val="007D27AD"/>
    <w:rsid w:val="007D6567"/>
    <w:rsid w:val="007E122F"/>
    <w:rsid w:val="007E20FD"/>
    <w:rsid w:val="007E3AE2"/>
    <w:rsid w:val="007E5817"/>
    <w:rsid w:val="007E651F"/>
    <w:rsid w:val="007E6622"/>
    <w:rsid w:val="007F02D5"/>
    <w:rsid w:val="007F0597"/>
    <w:rsid w:val="007F2084"/>
    <w:rsid w:val="007F4871"/>
    <w:rsid w:val="007F68B0"/>
    <w:rsid w:val="00800221"/>
    <w:rsid w:val="00800FDA"/>
    <w:rsid w:val="00801EB0"/>
    <w:rsid w:val="00802CD0"/>
    <w:rsid w:val="008067CF"/>
    <w:rsid w:val="00807EB8"/>
    <w:rsid w:val="00810DF5"/>
    <w:rsid w:val="00811B20"/>
    <w:rsid w:val="00812B5B"/>
    <w:rsid w:val="008139E2"/>
    <w:rsid w:val="00814CC8"/>
    <w:rsid w:val="008150FA"/>
    <w:rsid w:val="00815B76"/>
    <w:rsid w:val="00815E8E"/>
    <w:rsid w:val="00816B24"/>
    <w:rsid w:val="0082063F"/>
    <w:rsid w:val="00823A4E"/>
    <w:rsid w:val="00826975"/>
    <w:rsid w:val="00826CEB"/>
    <w:rsid w:val="008313FC"/>
    <w:rsid w:val="00831ACB"/>
    <w:rsid w:val="00831D8C"/>
    <w:rsid w:val="00831F04"/>
    <w:rsid w:val="008324E2"/>
    <w:rsid w:val="00833FA9"/>
    <w:rsid w:val="00834F2C"/>
    <w:rsid w:val="008351D4"/>
    <w:rsid w:val="008355B5"/>
    <w:rsid w:val="00840D2A"/>
    <w:rsid w:val="00842B03"/>
    <w:rsid w:val="00844AAD"/>
    <w:rsid w:val="00847A0A"/>
    <w:rsid w:val="00852118"/>
    <w:rsid w:val="008537F7"/>
    <w:rsid w:val="0085470F"/>
    <w:rsid w:val="008551DA"/>
    <w:rsid w:val="00857568"/>
    <w:rsid w:val="0086025D"/>
    <w:rsid w:val="00860FC1"/>
    <w:rsid w:val="00863DD0"/>
    <w:rsid w:val="008642B5"/>
    <w:rsid w:val="00865CD3"/>
    <w:rsid w:val="00867E08"/>
    <w:rsid w:val="00873150"/>
    <w:rsid w:val="008755CA"/>
    <w:rsid w:val="008758B6"/>
    <w:rsid w:val="00875A4D"/>
    <w:rsid w:val="00876911"/>
    <w:rsid w:val="00882456"/>
    <w:rsid w:val="008852F6"/>
    <w:rsid w:val="00885AF4"/>
    <w:rsid w:val="00885D08"/>
    <w:rsid w:val="00890419"/>
    <w:rsid w:val="0089383A"/>
    <w:rsid w:val="00894060"/>
    <w:rsid w:val="00894224"/>
    <w:rsid w:val="00894705"/>
    <w:rsid w:val="00895E56"/>
    <w:rsid w:val="00896AC1"/>
    <w:rsid w:val="00897536"/>
    <w:rsid w:val="008A3F04"/>
    <w:rsid w:val="008A4F49"/>
    <w:rsid w:val="008A50B6"/>
    <w:rsid w:val="008A63D2"/>
    <w:rsid w:val="008A6AD5"/>
    <w:rsid w:val="008A6D03"/>
    <w:rsid w:val="008A7562"/>
    <w:rsid w:val="008B0135"/>
    <w:rsid w:val="008B4774"/>
    <w:rsid w:val="008B5983"/>
    <w:rsid w:val="008C1A75"/>
    <w:rsid w:val="008C280C"/>
    <w:rsid w:val="008C5A06"/>
    <w:rsid w:val="008C6AE7"/>
    <w:rsid w:val="008C7333"/>
    <w:rsid w:val="008D2A61"/>
    <w:rsid w:val="008D33AD"/>
    <w:rsid w:val="008D4209"/>
    <w:rsid w:val="008D6848"/>
    <w:rsid w:val="008D7B79"/>
    <w:rsid w:val="008E2E1D"/>
    <w:rsid w:val="008E3260"/>
    <w:rsid w:val="008E3A6E"/>
    <w:rsid w:val="008E4B02"/>
    <w:rsid w:val="008E6326"/>
    <w:rsid w:val="008E7A1E"/>
    <w:rsid w:val="008F33A2"/>
    <w:rsid w:val="008F43A8"/>
    <w:rsid w:val="008F51EC"/>
    <w:rsid w:val="008F716F"/>
    <w:rsid w:val="008F7E5E"/>
    <w:rsid w:val="00900E6C"/>
    <w:rsid w:val="00902E4A"/>
    <w:rsid w:val="00902F8C"/>
    <w:rsid w:val="0090304E"/>
    <w:rsid w:val="0090380F"/>
    <w:rsid w:val="00904D6B"/>
    <w:rsid w:val="00905984"/>
    <w:rsid w:val="0090667D"/>
    <w:rsid w:val="009110E5"/>
    <w:rsid w:val="0091369F"/>
    <w:rsid w:val="00915098"/>
    <w:rsid w:val="00917958"/>
    <w:rsid w:val="0092152E"/>
    <w:rsid w:val="009225F0"/>
    <w:rsid w:val="00923420"/>
    <w:rsid w:val="00923C4C"/>
    <w:rsid w:val="009242F2"/>
    <w:rsid w:val="00927C5B"/>
    <w:rsid w:val="00930506"/>
    <w:rsid w:val="00930745"/>
    <w:rsid w:val="00934E0F"/>
    <w:rsid w:val="00936334"/>
    <w:rsid w:val="009367B8"/>
    <w:rsid w:val="00937EE0"/>
    <w:rsid w:val="00941579"/>
    <w:rsid w:val="0094191B"/>
    <w:rsid w:val="00942299"/>
    <w:rsid w:val="00943FDD"/>
    <w:rsid w:val="00944801"/>
    <w:rsid w:val="00947ADE"/>
    <w:rsid w:val="009503D4"/>
    <w:rsid w:val="00951054"/>
    <w:rsid w:val="00951EA1"/>
    <w:rsid w:val="009520A2"/>
    <w:rsid w:val="00952D88"/>
    <w:rsid w:val="009605D1"/>
    <w:rsid w:val="009613AC"/>
    <w:rsid w:val="00961CD6"/>
    <w:rsid w:val="00964EF0"/>
    <w:rsid w:val="00967EE7"/>
    <w:rsid w:val="009708E8"/>
    <w:rsid w:val="009723C3"/>
    <w:rsid w:val="00975291"/>
    <w:rsid w:val="0097678A"/>
    <w:rsid w:val="00981913"/>
    <w:rsid w:val="00984AD7"/>
    <w:rsid w:val="00984CA7"/>
    <w:rsid w:val="00984DE4"/>
    <w:rsid w:val="00986F79"/>
    <w:rsid w:val="009873E9"/>
    <w:rsid w:val="0098763B"/>
    <w:rsid w:val="00987876"/>
    <w:rsid w:val="00987992"/>
    <w:rsid w:val="00990AD1"/>
    <w:rsid w:val="00990B90"/>
    <w:rsid w:val="009955B0"/>
    <w:rsid w:val="009956A4"/>
    <w:rsid w:val="00995C95"/>
    <w:rsid w:val="009A64E4"/>
    <w:rsid w:val="009B008E"/>
    <w:rsid w:val="009B1477"/>
    <w:rsid w:val="009B1C64"/>
    <w:rsid w:val="009B239E"/>
    <w:rsid w:val="009B2E54"/>
    <w:rsid w:val="009B3035"/>
    <w:rsid w:val="009B3444"/>
    <w:rsid w:val="009B42B3"/>
    <w:rsid w:val="009C40E6"/>
    <w:rsid w:val="009C446B"/>
    <w:rsid w:val="009C4690"/>
    <w:rsid w:val="009C4BE8"/>
    <w:rsid w:val="009C531A"/>
    <w:rsid w:val="009C7BA3"/>
    <w:rsid w:val="009D02B5"/>
    <w:rsid w:val="009D1944"/>
    <w:rsid w:val="009D3E96"/>
    <w:rsid w:val="009D44CA"/>
    <w:rsid w:val="009D509C"/>
    <w:rsid w:val="009D64D9"/>
    <w:rsid w:val="009D6FBD"/>
    <w:rsid w:val="009E0EB8"/>
    <w:rsid w:val="009E58A0"/>
    <w:rsid w:val="009E5C5F"/>
    <w:rsid w:val="009E690D"/>
    <w:rsid w:val="009F0D3C"/>
    <w:rsid w:val="009F19A5"/>
    <w:rsid w:val="009F23B6"/>
    <w:rsid w:val="009F45EB"/>
    <w:rsid w:val="009F7A0B"/>
    <w:rsid w:val="00A030C2"/>
    <w:rsid w:val="00A042FB"/>
    <w:rsid w:val="00A059B5"/>
    <w:rsid w:val="00A05A07"/>
    <w:rsid w:val="00A06D64"/>
    <w:rsid w:val="00A06FA4"/>
    <w:rsid w:val="00A107EB"/>
    <w:rsid w:val="00A108BF"/>
    <w:rsid w:val="00A1314F"/>
    <w:rsid w:val="00A13FCF"/>
    <w:rsid w:val="00A15015"/>
    <w:rsid w:val="00A1603A"/>
    <w:rsid w:val="00A1692A"/>
    <w:rsid w:val="00A20914"/>
    <w:rsid w:val="00A20B65"/>
    <w:rsid w:val="00A22097"/>
    <w:rsid w:val="00A22D07"/>
    <w:rsid w:val="00A238C9"/>
    <w:rsid w:val="00A24644"/>
    <w:rsid w:val="00A252B9"/>
    <w:rsid w:val="00A2771B"/>
    <w:rsid w:val="00A27779"/>
    <w:rsid w:val="00A303FB"/>
    <w:rsid w:val="00A31946"/>
    <w:rsid w:val="00A31E1C"/>
    <w:rsid w:val="00A334DA"/>
    <w:rsid w:val="00A347EA"/>
    <w:rsid w:val="00A3711C"/>
    <w:rsid w:val="00A40C60"/>
    <w:rsid w:val="00A4221F"/>
    <w:rsid w:val="00A44ECA"/>
    <w:rsid w:val="00A44F81"/>
    <w:rsid w:val="00A470A6"/>
    <w:rsid w:val="00A477E4"/>
    <w:rsid w:val="00A516E8"/>
    <w:rsid w:val="00A54A8B"/>
    <w:rsid w:val="00A55487"/>
    <w:rsid w:val="00A604BB"/>
    <w:rsid w:val="00A618D6"/>
    <w:rsid w:val="00A62E3D"/>
    <w:rsid w:val="00A70E39"/>
    <w:rsid w:val="00A70F61"/>
    <w:rsid w:val="00A71A87"/>
    <w:rsid w:val="00A748E3"/>
    <w:rsid w:val="00A74F0A"/>
    <w:rsid w:val="00A76C2A"/>
    <w:rsid w:val="00A776E2"/>
    <w:rsid w:val="00A8143C"/>
    <w:rsid w:val="00A90C05"/>
    <w:rsid w:val="00A90ED3"/>
    <w:rsid w:val="00A916F8"/>
    <w:rsid w:val="00A9228B"/>
    <w:rsid w:val="00A93905"/>
    <w:rsid w:val="00A93D15"/>
    <w:rsid w:val="00A9677F"/>
    <w:rsid w:val="00AA0399"/>
    <w:rsid w:val="00AA07BC"/>
    <w:rsid w:val="00AA1AFC"/>
    <w:rsid w:val="00AA1BFC"/>
    <w:rsid w:val="00AA52C8"/>
    <w:rsid w:val="00AA6831"/>
    <w:rsid w:val="00AA7ABE"/>
    <w:rsid w:val="00AB0481"/>
    <w:rsid w:val="00AB0573"/>
    <w:rsid w:val="00AB086F"/>
    <w:rsid w:val="00AB0943"/>
    <w:rsid w:val="00AB0A62"/>
    <w:rsid w:val="00AB232C"/>
    <w:rsid w:val="00AB4C5D"/>
    <w:rsid w:val="00AB4F91"/>
    <w:rsid w:val="00AB52BE"/>
    <w:rsid w:val="00AB69AD"/>
    <w:rsid w:val="00AB72FF"/>
    <w:rsid w:val="00AB7C03"/>
    <w:rsid w:val="00AC044B"/>
    <w:rsid w:val="00AC1456"/>
    <w:rsid w:val="00AC387B"/>
    <w:rsid w:val="00AC6808"/>
    <w:rsid w:val="00AC6A59"/>
    <w:rsid w:val="00AC7710"/>
    <w:rsid w:val="00AC7B71"/>
    <w:rsid w:val="00AD3EC5"/>
    <w:rsid w:val="00AD5384"/>
    <w:rsid w:val="00AD7640"/>
    <w:rsid w:val="00AD79AD"/>
    <w:rsid w:val="00AE0C47"/>
    <w:rsid w:val="00AE0D51"/>
    <w:rsid w:val="00AE203C"/>
    <w:rsid w:val="00AE2886"/>
    <w:rsid w:val="00AE3B47"/>
    <w:rsid w:val="00AE75C2"/>
    <w:rsid w:val="00AF06FA"/>
    <w:rsid w:val="00AF0788"/>
    <w:rsid w:val="00AF1D56"/>
    <w:rsid w:val="00AF352B"/>
    <w:rsid w:val="00AF78E5"/>
    <w:rsid w:val="00B03F7A"/>
    <w:rsid w:val="00B05E6A"/>
    <w:rsid w:val="00B0696F"/>
    <w:rsid w:val="00B07350"/>
    <w:rsid w:val="00B10A7D"/>
    <w:rsid w:val="00B12E0B"/>
    <w:rsid w:val="00B13BD5"/>
    <w:rsid w:val="00B1459F"/>
    <w:rsid w:val="00B15C82"/>
    <w:rsid w:val="00B164D2"/>
    <w:rsid w:val="00B20722"/>
    <w:rsid w:val="00B207C0"/>
    <w:rsid w:val="00B20AD8"/>
    <w:rsid w:val="00B234EB"/>
    <w:rsid w:val="00B25675"/>
    <w:rsid w:val="00B25C1E"/>
    <w:rsid w:val="00B301B2"/>
    <w:rsid w:val="00B302F0"/>
    <w:rsid w:val="00B33A73"/>
    <w:rsid w:val="00B34583"/>
    <w:rsid w:val="00B34EF9"/>
    <w:rsid w:val="00B35DD1"/>
    <w:rsid w:val="00B375A9"/>
    <w:rsid w:val="00B40D34"/>
    <w:rsid w:val="00B41EF2"/>
    <w:rsid w:val="00B42FCD"/>
    <w:rsid w:val="00B44B54"/>
    <w:rsid w:val="00B44FF4"/>
    <w:rsid w:val="00B45AED"/>
    <w:rsid w:val="00B47853"/>
    <w:rsid w:val="00B5231B"/>
    <w:rsid w:val="00B52D00"/>
    <w:rsid w:val="00B53487"/>
    <w:rsid w:val="00B54FCD"/>
    <w:rsid w:val="00B60D5B"/>
    <w:rsid w:val="00B635D9"/>
    <w:rsid w:val="00B63AAD"/>
    <w:rsid w:val="00B6509A"/>
    <w:rsid w:val="00B65487"/>
    <w:rsid w:val="00B6623D"/>
    <w:rsid w:val="00B67A09"/>
    <w:rsid w:val="00B70839"/>
    <w:rsid w:val="00B733ED"/>
    <w:rsid w:val="00B77BD2"/>
    <w:rsid w:val="00B80482"/>
    <w:rsid w:val="00B81485"/>
    <w:rsid w:val="00B815A4"/>
    <w:rsid w:val="00B84A98"/>
    <w:rsid w:val="00B84C7A"/>
    <w:rsid w:val="00B84EFF"/>
    <w:rsid w:val="00B90C78"/>
    <w:rsid w:val="00B90D34"/>
    <w:rsid w:val="00B926FB"/>
    <w:rsid w:val="00B92C7C"/>
    <w:rsid w:val="00B93636"/>
    <w:rsid w:val="00B93AD5"/>
    <w:rsid w:val="00B94C75"/>
    <w:rsid w:val="00B96DFA"/>
    <w:rsid w:val="00B96E39"/>
    <w:rsid w:val="00BA0CA5"/>
    <w:rsid w:val="00BA1F3C"/>
    <w:rsid w:val="00BA2683"/>
    <w:rsid w:val="00BA2CE9"/>
    <w:rsid w:val="00BA2DB9"/>
    <w:rsid w:val="00BA43E2"/>
    <w:rsid w:val="00BA5261"/>
    <w:rsid w:val="00BA76F1"/>
    <w:rsid w:val="00BB19EE"/>
    <w:rsid w:val="00BB243E"/>
    <w:rsid w:val="00BB2504"/>
    <w:rsid w:val="00BB28BC"/>
    <w:rsid w:val="00BB2E6A"/>
    <w:rsid w:val="00BB2F78"/>
    <w:rsid w:val="00BB2FA5"/>
    <w:rsid w:val="00BB398B"/>
    <w:rsid w:val="00BB47C4"/>
    <w:rsid w:val="00BB4BF3"/>
    <w:rsid w:val="00BB641F"/>
    <w:rsid w:val="00BB7C9B"/>
    <w:rsid w:val="00BB7F7F"/>
    <w:rsid w:val="00BC2AE8"/>
    <w:rsid w:val="00BC35A5"/>
    <w:rsid w:val="00BC44CB"/>
    <w:rsid w:val="00BC576E"/>
    <w:rsid w:val="00BC75B1"/>
    <w:rsid w:val="00BC7C29"/>
    <w:rsid w:val="00BD41E6"/>
    <w:rsid w:val="00BD4741"/>
    <w:rsid w:val="00BD6185"/>
    <w:rsid w:val="00BD7426"/>
    <w:rsid w:val="00BE0361"/>
    <w:rsid w:val="00BE12C9"/>
    <w:rsid w:val="00BE1789"/>
    <w:rsid w:val="00BE20A0"/>
    <w:rsid w:val="00BE2B0B"/>
    <w:rsid w:val="00BE2D94"/>
    <w:rsid w:val="00BE3966"/>
    <w:rsid w:val="00BE3B75"/>
    <w:rsid w:val="00BE4307"/>
    <w:rsid w:val="00BE6020"/>
    <w:rsid w:val="00BE609F"/>
    <w:rsid w:val="00BE6392"/>
    <w:rsid w:val="00BE6416"/>
    <w:rsid w:val="00BE7148"/>
    <w:rsid w:val="00BE7A9B"/>
    <w:rsid w:val="00BF37F3"/>
    <w:rsid w:val="00BF443D"/>
    <w:rsid w:val="00BF6872"/>
    <w:rsid w:val="00BF76B3"/>
    <w:rsid w:val="00C01AE4"/>
    <w:rsid w:val="00C0434D"/>
    <w:rsid w:val="00C06B1D"/>
    <w:rsid w:val="00C12433"/>
    <w:rsid w:val="00C14D11"/>
    <w:rsid w:val="00C14FE7"/>
    <w:rsid w:val="00C1560E"/>
    <w:rsid w:val="00C15CB5"/>
    <w:rsid w:val="00C16BF4"/>
    <w:rsid w:val="00C205CA"/>
    <w:rsid w:val="00C221AD"/>
    <w:rsid w:val="00C221ED"/>
    <w:rsid w:val="00C22E77"/>
    <w:rsid w:val="00C25E50"/>
    <w:rsid w:val="00C2664B"/>
    <w:rsid w:val="00C31C10"/>
    <w:rsid w:val="00C31EB6"/>
    <w:rsid w:val="00C323C7"/>
    <w:rsid w:val="00C331CE"/>
    <w:rsid w:val="00C33753"/>
    <w:rsid w:val="00C42801"/>
    <w:rsid w:val="00C429E8"/>
    <w:rsid w:val="00C43335"/>
    <w:rsid w:val="00C44E3C"/>
    <w:rsid w:val="00C452C9"/>
    <w:rsid w:val="00C4739A"/>
    <w:rsid w:val="00C507C6"/>
    <w:rsid w:val="00C50EE3"/>
    <w:rsid w:val="00C51476"/>
    <w:rsid w:val="00C519E4"/>
    <w:rsid w:val="00C5596F"/>
    <w:rsid w:val="00C57ADB"/>
    <w:rsid w:val="00C642EB"/>
    <w:rsid w:val="00C65C49"/>
    <w:rsid w:val="00C679DE"/>
    <w:rsid w:val="00C67B6F"/>
    <w:rsid w:val="00C71556"/>
    <w:rsid w:val="00C7324D"/>
    <w:rsid w:val="00C744A6"/>
    <w:rsid w:val="00C761A9"/>
    <w:rsid w:val="00C762DE"/>
    <w:rsid w:val="00C76630"/>
    <w:rsid w:val="00C8090A"/>
    <w:rsid w:val="00C81155"/>
    <w:rsid w:val="00C8251A"/>
    <w:rsid w:val="00C843D2"/>
    <w:rsid w:val="00C8567A"/>
    <w:rsid w:val="00C85F08"/>
    <w:rsid w:val="00C8668C"/>
    <w:rsid w:val="00C9055B"/>
    <w:rsid w:val="00C93C72"/>
    <w:rsid w:val="00C9486F"/>
    <w:rsid w:val="00C97721"/>
    <w:rsid w:val="00CA0058"/>
    <w:rsid w:val="00CA05B8"/>
    <w:rsid w:val="00CA1632"/>
    <w:rsid w:val="00CA26D2"/>
    <w:rsid w:val="00CA3465"/>
    <w:rsid w:val="00CA60CE"/>
    <w:rsid w:val="00CA6142"/>
    <w:rsid w:val="00CA7D12"/>
    <w:rsid w:val="00CA7D5E"/>
    <w:rsid w:val="00CB3C72"/>
    <w:rsid w:val="00CB45ED"/>
    <w:rsid w:val="00CC0092"/>
    <w:rsid w:val="00CC480B"/>
    <w:rsid w:val="00CC72B2"/>
    <w:rsid w:val="00CD08E4"/>
    <w:rsid w:val="00CD0A68"/>
    <w:rsid w:val="00CD26F6"/>
    <w:rsid w:val="00CD3F42"/>
    <w:rsid w:val="00CE203C"/>
    <w:rsid w:val="00CE2FA5"/>
    <w:rsid w:val="00CE324F"/>
    <w:rsid w:val="00CE4AD6"/>
    <w:rsid w:val="00CE4E68"/>
    <w:rsid w:val="00CE6410"/>
    <w:rsid w:val="00CE68AA"/>
    <w:rsid w:val="00CF22DC"/>
    <w:rsid w:val="00CF3983"/>
    <w:rsid w:val="00CF41C5"/>
    <w:rsid w:val="00CF7E46"/>
    <w:rsid w:val="00CF7FA5"/>
    <w:rsid w:val="00D0182B"/>
    <w:rsid w:val="00D0591C"/>
    <w:rsid w:val="00D1035D"/>
    <w:rsid w:val="00D10542"/>
    <w:rsid w:val="00D11CB5"/>
    <w:rsid w:val="00D11E83"/>
    <w:rsid w:val="00D16AFD"/>
    <w:rsid w:val="00D17835"/>
    <w:rsid w:val="00D20980"/>
    <w:rsid w:val="00D23356"/>
    <w:rsid w:val="00D23FAF"/>
    <w:rsid w:val="00D24BFD"/>
    <w:rsid w:val="00D25058"/>
    <w:rsid w:val="00D31DE4"/>
    <w:rsid w:val="00D32DE7"/>
    <w:rsid w:val="00D40B08"/>
    <w:rsid w:val="00D40B31"/>
    <w:rsid w:val="00D4170A"/>
    <w:rsid w:val="00D42BAD"/>
    <w:rsid w:val="00D43B3B"/>
    <w:rsid w:val="00D457FA"/>
    <w:rsid w:val="00D463F4"/>
    <w:rsid w:val="00D47C27"/>
    <w:rsid w:val="00D51DD9"/>
    <w:rsid w:val="00D52EA6"/>
    <w:rsid w:val="00D53998"/>
    <w:rsid w:val="00D55023"/>
    <w:rsid w:val="00D5583E"/>
    <w:rsid w:val="00D56850"/>
    <w:rsid w:val="00D60F44"/>
    <w:rsid w:val="00D61E22"/>
    <w:rsid w:val="00D63514"/>
    <w:rsid w:val="00D63F1B"/>
    <w:rsid w:val="00D6511D"/>
    <w:rsid w:val="00D66146"/>
    <w:rsid w:val="00D70223"/>
    <w:rsid w:val="00D70C0D"/>
    <w:rsid w:val="00D717C6"/>
    <w:rsid w:val="00D72122"/>
    <w:rsid w:val="00D72449"/>
    <w:rsid w:val="00D752D5"/>
    <w:rsid w:val="00D7551E"/>
    <w:rsid w:val="00D75B2B"/>
    <w:rsid w:val="00D75CDD"/>
    <w:rsid w:val="00D77102"/>
    <w:rsid w:val="00D82105"/>
    <w:rsid w:val="00D838F5"/>
    <w:rsid w:val="00D90B51"/>
    <w:rsid w:val="00D91444"/>
    <w:rsid w:val="00D92D2A"/>
    <w:rsid w:val="00D93B10"/>
    <w:rsid w:val="00D94E80"/>
    <w:rsid w:val="00D96BA5"/>
    <w:rsid w:val="00D96CEA"/>
    <w:rsid w:val="00D97665"/>
    <w:rsid w:val="00DA251F"/>
    <w:rsid w:val="00DA4F0C"/>
    <w:rsid w:val="00DA5902"/>
    <w:rsid w:val="00DA64A3"/>
    <w:rsid w:val="00DA6ED2"/>
    <w:rsid w:val="00DB00EA"/>
    <w:rsid w:val="00DB0EA4"/>
    <w:rsid w:val="00DB0F36"/>
    <w:rsid w:val="00DB52B8"/>
    <w:rsid w:val="00DB5981"/>
    <w:rsid w:val="00DB5AE3"/>
    <w:rsid w:val="00DB6204"/>
    <w:rsid w:val="00DB7490"/>
    <w:rsid w:val="00DC127C"/>
    <w:rsid w:val="00DC2A58"/>
    <w:rsid w:val="00DC4726"/>
    <w:rsid w:val="00DD009B"/>
    <w:rsid w:val="00DD09CD"/>
    <w:rsid w:val="00DD15F2"/>
    <w:rsid w:val="00DD24F5"/>
    <w:rsid w:val="00DD382E"/>
    <w:rsid w:val="00DD463B"/>
    <w:rsid w:val="00DD5E2B"/>
    <w:rsid w:val="00DD6E3F"/>
    <w:rsid w:val="00DD7E3F"/>
    <w:rsid w:val="00DE0AB0"/>
    <w:rsid w:val="00DE1EDA"/>
    <w:rsid w:val="00DE2E85"/>
    <w:rsid w:val="00DE41B6"/>
    <w:rsid w:val="00DE6CD9"/>
    <w:rsid w:val="00DE744E"/>
    <w:rsid w:val="00DE783A"/>
    <w:rsid w:val="00DE7A65"/>
    <w:rsid w:val="00DF272F"/>
    <w:rsid w:val="00DF2C25"/>
    <w:rsid w:val="00DF3200"/>
    <w:rsid w:val="00DF48BB"/>
    <w:rsid w:val="00DF5297"/>
    <w:rsid w:val="00DF53D4"/>
    <w:rsid w:val="00DF6864"/>
    <w:rsid w:val="00DF6BE7"/>
    <w:rsid w:val="00E039A5"/>
    <w:rsid w:val="00E03E6C"/>
    <w:rsid w:val="00E06086"/>
    <w:rsid w:val="00E060B6"/>
    <w:rsid w:val="00E0637B"/>
    <w:rsid w:val="00E10631"/>
    <w:rsid w:val="00E12710"/>
    <w:rsid w:val="00E12C07"/>
    <w:rsid w:val="00E12C33"/>
    <w:rsid w:val="00E1481A"/>
    <w:rsid w:val="00E14D39"/>
    <w:rsid w:val="00E153E3"/>
    <w:rsid w:val="00E20711"/>
    <w:rsid w:val="00E2189F"/>
    <w:rsid w:val="00E22413"/>
    <w:rsid w:val="00E24201"/>
    <w:rsid w:val="00E25D09"/>
    <w:rsid w:val="00E27703"/>
    <w:rsid w:val="00E32956"/>
    <w:rsid w:val="00E329F8"/>
    <w:rsid w:val="00E33BC4"/>
    <w:rsid w:val="00E34DAD"/>
    <w:rsid w:val="00E34F59"/>
    <w:rsid w:val="00E37995"/>
    <w:rsid w:val="00E4191D"/>
    <w:rsid w:val="00E41A74"/>
    <w:rsid w:val="00E4277E"/>
    <w:rsid w:val="00E42BB2"/>
    <w:rsid w:val="00E43DBB"/>
    <w:rsid w:val="00E44A5D"/>
    <w:rsid w:val="00E46BDE"/>
    <w:rsid w:val="00E502AF"/>
    <w:rsid w:val="00E52679"/>
    <w:rsid w:val="00E53CCD"/>
    <w:rsid w:val="00E5405C"/>
    <w:rsid w:val="00E54578"/>
    <w:rsid w:val="00E571B6"/>
    <w:rsid w:val="00E60125"/>
    <w:rsid w:val="00E63B37"/>
    <w:rsid w:val="00E65021"/>
    <w:rsid w:val="00E712C8"/>
    <w:rsid w:val="00E72E98"/>
    <w:rsid w:val="00E73B52"/>
    <w:rsid w:val="00E75732"/>
    <w:rsid w:val="00E75956"/>
    <w:rsid w:val="00E7725A"/>
    <w:rsid w:val="00E80111"/>
    <w:rsid w:val="00E80F34"/>
    <w:rsid w:val="00E837D8"/>
    <w:rsid w:val="00E85AE3"/>
    <w:rsid w:val="00E87815"/>
    <w:rsid w:val="00E914B1"/>
    <w:rsid w:val="00E9438E"/>
    <w:rsid w:val="00E953F9"/>
    <w:rsid w:val="00E972FA"/>
    <w:rsid w:val="00EA0012"/>
    <w:rsid w:val="00EA0111"/>
    <w:rsid w:val="00EA1234"/>
    <w:rsid w:val="00EA275A"/>
    <w:rsid w:val="00EA55DF"/>
    <w:rsid w:val="00EA5852"/>
    <w:rsid w:val="00EA585D"/>
    <w:rsid w:val="00EA695B"/>
    <w:rsid w:val="00EA799E"/>
    <w:rsid w:val="00EB11EF"/>
    <w:rsid w:val="00EB1FBE"/>
    <w:rsid w:val="00EB3DF7"/>
    <w:rsid w:val="00EB456A"/>
    <w:rsid w:val="00EB5696"/>
    <w:rsid w:val="00EB6946"/>
    <w:rsid w:val="00EB715D"/>
    <w:rsid w:val="00EB7C7E"/>
    <w:rsid w:val="00EC0624"/>
    <w:rsid w:val="00EC3763"/>
    <w:rsid w:val="00EC734C"/>
    <w:rsid w:val="00ED1E6A"/>
    <w:rsid w:val="00ED2AC9"/>
    <w:rsid w:val="00ED457E"/>
    <w:rsid w:val="00ED4A3B"/>
    <w:rsid w:val="00ED4F39"/>
    <w:rsid w:val="00ED4F99"/>
    <w:rsid w:val="00ED5840"/>
    <w:rsid w:val="00EE037C"/>
    <w:rsid w:val="00EE0903"/>
    <w:rsid w:val="00EE261C"/>
    <w:rsid w:val="00EE52C9"/>
    <w:rsid w:val="00EE5362"/>
    <w:rsid w:val="00EE77CA"/>
    <w:rsid w:val="00EF0451"/>
    <w:rsid w:val="00EF0B39"/>
    <w:rsid w:val="00EF20D2"/>
    <w:rsid w:val="00EF5B3A"/>
    <w:rsid w:val="00F00340"/>
    <w:rsid w:val="00F02CD9"/>
    <w:rsid w:val="00F02FC3"/>
    <w:rsid w:val="00F03DEC"/>
    <w:rsid w:val="00F04155"/>
    <w:rsid w:val="00F041B2"/>
    <w:rsid w:val="00F04D8F"/>
    <w:rsid w:val="00F12352"/>
    <w:rsid w:val="00F12F12"/>
    <w:rsid w:val="00F1367C"/>
    <w:rsid w:val="00F141C1"/>
    <w:rsid w:val="00F245C6"/>
    <w:rsid w:val="00F2464E"/>
    <w:rsid w:val="00F246EF"/>
    <w:rsid w:val="00F26135"/>
    <w:rsid w:val="00F30BCB"/>
    <w:rsid w:val="00F33D2D"/>
    <w:rsid w:val="00F3561E"/>
    <w:rsid w:val="00F35AD9"/>
    <w:rsid w:val="00F36A87"/>
    <w:rsid w:val="00F42817"/>
    <w:rsid w:val="00F42845"/>
    <w:rsid w:val="00F429DE"/>
    <w:rsid w:val="00F42E63"/>
    <w:rsid w:val="00F45778"/>
    <w:rsid w:val="00F47360"/>
    <w:rsid w:val="00F473CC"/>
    <w:rsid w:val="00F51390"/>
    <w:rsid w:val="00F52909"/>
    <w:rsid w:val="00F555E3"/>
    <w:rsid w:val="00F603B4"/>
    <w:rsid w:val="00F627DD"/>
    <w:rsid w:val="00F62B26"/>
    <w:rsid w:val="00F64CB2"/>
    <w:rsid w:val="00F654E4"/>
    <w:rsid w:val="00F6560A"/>
    <w:rsid w:val="00F65FF1"/>
    <w:rsid w:val="00F6732A"/>
    <w:rsid w:val="00F67A0E"/>
    <w:rsid w:val="00F67B4B"/>
    <w:rsid w:val="00F706C8"/>
    <w:rsid w:val="00F70938"/>
    <w:rsid w:val="00F728DF"/>
    <w:rsid w:val="00F74196"/>
    <w:rsid w:val="00F75892"/>
    <w:rsid w:val="00F7795C"/>
    <w:rsid w:val="00F77AD7"/>
    <w:rsid w:val="00F810D5"/>
    <w:rsid w:val="00F836A1"/>
    <w:rsid w:val="00F83E07"/>
    <w:rsid w:val="00F862F0"/>
    <w:rsid w:val="00F910B5"/>
    <w:rsid w:val="00F91721"/>
    <w:rsid w:val="00F93E62"/>
    <w:rsid w:val="00F93FFD"/>
    <w:rsid w:val="00F97171"/>
    <w:rsid w:val="00FA07AE"/>
    <w:rsid w:val="00FA1C26"/>
    <w:rsid w:val="00FA2FC6"/>
    <w:rsid w:val="00FA32BB"/>
    <w:rsid w:val="00FA3E56"/>
    <w:rsid w:val="00FB1925"/>
    <w:rsid w:val="00FB2102"/>
    <w:rsid w:val="00FB317E"/>
    <w:rsid w:val="00FB6DA9"/>
    <w:rsid w:val="00FB76B2"/>
    <w:rsid w:val="00FC1F9E"/>
    <w:rsid w:val="00FC279A"/>
    <w:rsid w:val="00FC2FE4"/>
    <w:rsid w:val="00FC30D5"/>
    <w:rsid w:val="00FC3DFA"/>
    <w:rsid w:val="00FC402F"/>
    <w:rsid w:val="00FC417D"/>
    <w:rsid w:val="00FC5ACF"/>
    <w:rsid w:val="00FD10FA"/>
    <w:rsid w:val="00FD35E4"/>
    <w:rsid w:val="00FD4287"/>
    <w:rsid w:val="00FD4ABE"/>
    <w:rsid w:val="00FD5108"/>
    <w:rsid w:val="00FE0C0B"/>
    <w:rsid w:val="00FE2062"/>
    <w:rsid w:val="00FE35FD"/>
    <w:rsid w:val="00FE5ABD"/>
    <w:rsid w:val="00FE6CDE"/>
    <w:rsid w:val="00FF2691"/>
    <w:rsid w:val="00FF5858"/>
    <w:rsid w:val="00FF79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84B8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BE8"/>
    <w:rPr>
      <w:rFonts w:ascii="Arial" w:hAnsi="Arial" w:cs="Times New Roman"/>
    </w:rPr>
  </w:style>
  <w:style w:type="paragraph" w:styleId="Heading1">
    <w:name w:val="heading 1"/>
    <w:basedOn w:val="Normal"/>
    <w:next w:val="Normal"/>
    <w:link w:val="Heading1Char"/>
    <w:uiPriority w:val="9"/>
    <w:qFormat/>
    <w:rsid w:val="000C317C"/>
    <w:pPr>
      <w:keepNext/>
      <w:keepLines/>
      <w:spacing w:before="480" w:after="240"/>
      <w:outlineLvl w:val="0"/>
    </w:pPr>
    <w:rPr>
      <w:rFonts w:eastAsiaTheme="majorEastAsia" w:cs="Arial"/>
      <w:b/>
      <w:bCs/>
      <w:color w:val="345A8A" w:themeColor="accent1" w:themeShade="B5"/>
      <w:sz w:val="28"/>
      <w:szCs w:val="32"/>
      <w:lang w:val="en-US"/>
    </w:rPr>
  </w:style>
  <w:style w:type="paragraph" w:styleId="Heading2">
    <w:name w:val="heading 2"/>
    <w:basedOn w:val="Normal"/>
    <w:next w:val="Normal"/>
    <w:link w:val="Heading2Char"/>
    <w:uiPriority w:val="9"/>
    <w:unhideWhenUsed/>
    <w:qFormat/>
    <w:rsid w:val="000C317C"/>
    <w:pPr>
      <w:keepNext/>
      <w:keepLines/>
      <w:spacing w:before="240" w:after="240"/>
      <w:outlineLvl w:val="1"/>
    </w:pPr>
    <w:rPr>
      <w:rFonts w:eastAsiaTheme="majorEastAsia" w:cs="Arial"/>
      <w:b/>
      <w:bCs/>
      <w:color w:val="4F81BD" w:themeColor="accent1"/>
      <w:sz w:val="26"/>
      <w:szCs w:val="26"/>
      <w:lang w:val="en-US"/>
    </w:rPr>
  </w:style>
  <w:style w:type="paragraph" w:styleId="Heading3">
    <w:name w:val="heading 3"/>
    <w:basedOn w:val="Heading2"/>
    <w:next w:val="Normal"/>
    <w:link w:val="Heading3Char"/>
    <w:uiPriority w:val="9"/>
    <w:unhideWhenUsed/>
    <w:qFormat/>
    <w:rsid w:val="00C76630"/>
    <w:pPr>
      <w:outlineLvl w:val="2"/>
    </w:p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C317C"/>
    <w:rPr>
      <w:rFonts w:ascii="Arial" w:eastAsiaTheme="majorEastAsia" w:hAnsi="Arial" w:cs="Arial"/>
      <w:b/>
      <w:bCs/>
      <w:color w:val="345A8A" w:themeColor="accent1" w:themeShade="B5"/>
      <w:sz w:val="32"/>
      <w:szCs w:val="32"/>
      <w:lang w:val="en-US" w:eastAsia="x-none"/>
    </w:rPr>
  </w:style>
  <w:style w:type="character" w:customStyle="1" w:styleId="Heading2Char">
    <w:name w:val="Heading 2 Char"/>
    <w:basedOn w:val="DefaultParagraphFont"/>
    <w:link w:val="Heading2"/>
    <w:uiPriority w:val="9"/>
    <w:locked/>
    <w:rsid w:val="000C317C"/>
    <w:rPr>
      <w:rFonts w:ascii="Arial" w:eastAsiaTheme="majorEastAsia" w:hAnsi="Arial" w:cs="Arial"/>
      <w:b/>
      <w:bCs/>
      <w:color w:val="4F81BD" w:themeColor="accent1"/>
      <w:sz w:val="26"/>
      <w:szCs w:val="26"/>
      <w:lang w:val="en-US" w:eastAsia="x-none"/>
    </w:rPr>
  </w:style>
  <w:style w:type="character" w:customStyle="1" w:styleId="Heading3Char">
    <w:name w:val="Heading 3 Char"/>
    <w:basedOn w:val="DefaultParagraphFont"/>
    <w:link w:val="Heading3"/>
    <w:uiPriority w:val="9"/>
    <w:locked/>
    <w:rsid w:val="00C76630"/>
    <w:rPr>
      <w:rFonts w:ascii="Arial" w:eastAsiaTheme="majorEastAsia" w:hAnsi="Arial" w:cs="Arial"/>
      <w:b/>
      <w:bCs/>
      <w:color w:val="4F81BD" w:themeColor="accent1"/>
      <w:sz w:val="26"/>
      <w:szCs w:val="26"/>
      <w:lang w:val="en-US" w:eastAsia="x-none"/>
    </w:rPr>
  </w:style>
  <w:style w:type="character" w:customStyle="1" w:styleId="Heading4Char">
    <w:name w:val="Heading 4 Char"/>
    <w:basedOn w:val="DefaultParagraphFont"/>
    <w:link w:val="Heading4"/>
    <w:uiPriority w:val="9"/>
    <w:locked/>
    <w:rsid w:val="004B54CA"/>
    <w:rPr>
      <w:rFonts w:ascii="Arial" w:eastAsiaTheme="majorEastAsia" w:hAnsi="Arial" w:cs="Times New Roman"/>
      <w:b/>
      <w:bCs/>
      <w:i/>
      <w:iCs/>
    </w:rPr>
  </w:style>
  <w:style w:type="character" w:customStyle="1" w:styleId="Heading5Char">
    <w:name w:val="Heading 5 Char"/>
    <w:basedOn w:val="DefaultParagraphFont"/>
    <w:link w:val="Heading5"/>
    <w:uiPriority w:val="9"/>
    <w:locked/>
    <w:rsid w:val="004B54CA"/>
    <w:rPr>
      <w:rFonts w:ascii="Arial" w:eastAsiaTheme="majorEastAsia" w:hAnsi="Arial" w:cs="Times New Roman"/>
      <w:b/>
      <w:bCs/>
      <w:color w:val="7F7F7F" w:themeColor="text1" w:themeTint="80"/>
    </w:rPr>
  </w:style>
  <w:style w:type="character" w:customStyle="1" w:styleId="Heading6Char">
    <w:name w:val="Heading 6 Char"/>
    <w:basedOn w:val="DefaultParagraphFont"/>
    <w:link w:val="Heading6"/>
    <w:uiPriority w:val="9"/>
    <w:locked/>
    <w:rsid w:val="004B54CA"/>
    <w:rPr>
      <w:rFonts w:ascii="Arial" w:eastAsiaTheme="majorEastAsia" w:hAnsi="Arial" w:cs="Times New Roman"/>
      <w:b/>
      <w:bCs/>
      <w:i/>
      <w:iCs/>
      <w:color w:val="7F7F7F" w:themeColor="text1" w:themeTint="80"/>
    </w:rPr>
  </w:style>
  <w:style w:type="character" w:customStyle="1" w:styleId="Heading7Char">
    <w:name w:val="Heading 7 Char"/>
    <w:basedOn w:val="DefaultParagraphFont"/>
    <w:link w:val="Heading7"/>
    <w:uiPriority w:val="9"/>
    <w:locked/>
    <w:rsid w:val="004B54CA"/>
    <w:rPr>
      <w:rFonts w:ascii="Arial" w:eastAsiaTheme="majorEastAsia" w:hAnsi="Arial" w:cs="Times New Roman"/>
      <w:i/>
      <w:iCs/>
    </w:rPr>
  </w:style>
  <w:style w:type="character" w:customStyle="1" w:styleId="Heading8Char">
    <w:name w:val="Heading 8 Char"/>
    <w:basedOn w:val="DefaultParagraphFont"/>
    <w:link w:val="Heading8"/>
    <w:uiPriority w:val="9"/>
    <w:locked/>
    <w:rsid w:val="004B54CA"/>
    <w:rPr>
      <w:rFonts w:ascii="Arial" w:eastAsiaTheme="majorEastAsia" w:hAnsi="Arial" w:cs="Times New Roman"/>
      <w:sz w:val="20"/>
      <w:szCs w:val="20"/>
    </w:rPr>
  </w:style>
  <w:style w:type="character" w:customStyle="1" w:styleId="Heading9Char">
    <w:name w:val="Heading 9 Char"/>
    <w:basedOn w:val="DefaultParagraphFont"/>
    <w:link w:val="Heading9"/>
    <w:uiPriority w:val="9"/>
    <w:locked/>
    <w:rsid w:val="004B54CA"/>
    <w:rPr>
      <w:rFonts w:ascii="Arial" w:eastAsiaTheme="majorEastAsia" w:hAnsi="Arial" w:cs="Times New Roman"/>
      <w:i/>
      <w:iCs/>
      <w:spacing w:val="5"/>
      <w:sz w:val="20"/>
      <w:szCs w:val="20"/>
    </w:rPr>
  </w:style>
  <w:style w:type="paragraph" w:styleId="NoSpacing">
    <w:name w:val="No Spacing"/>
    <w:basedOn w:val="Normal"/>
    <w:link w:val="NoSpacingChar"/>
    <w:uiPriority w:val="1"/>
    <w:qFormat/>
    <w:rsid w:val="004B54CA"/>
    <w:pPr>
      <w:spacing w:after="0" w:line="240" w:lineRule="auto"/>
    </w:p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spacing w:val="5"/>
      <w:sz w:val="52"/>
      <w:szCs w:val="52"/>
    </w:rPr>
  </w:style>
  <w:style w:type="character" w:customStyle="1" w:styleId="TitleChar">
    <w:name w:val="Title Char"/>
    <w:basedOn w:val="DefaultParagraphFont"/>
    <w:link w:val="Title"/>
    <w:uiPriority w:val="10"/>
    <w:locked/>
    <w:rsid w:val="004B54CA"/>
    <w:rPr>
      <w:rFonts w:ascii="Arial" w:eastAsiaTheme="majorEastAsia" w:hAnsi="Arial" w:cs="Times New Roman"/>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i/>
      <w:iCs/>
      <w:spacing w:val="13"/>
      <w:sz w:val="24"/>
      <w:szCs w:val="24"/>
    </w:rPr>
  </w:style>
  <w:style w:type="character" w:customStyle="1" w:styleId="SubtitleChar">
    <w:name w:val="Subtitle Char"/>
    <w:basedOn w:val="DefaultParagraphFont"/>
    <w:link w:val="Subtitle"/>
    <w:uiPriority w:val="11"/>
    <w:locked/>
    <w:rsid w:val="004B54CA"/>
    <w:rPr>
      <w:rFonts w:ascii="Arial" w:eastAsiaTheme="majorEastAsia" w:hAnsi="Arial" w:cs="Times New Roman"/>
      <w:i/>
      <w:iCs/>
      <w:spacing w:val="13"/>
      <w:sz w:val="24"/>
      <w:szCs w:val="24"/>
    </w:rPr>
  </w:style>
  <w:style w:type="character" w:styleId="SubtleEmphasis">
    <w:name w:val="Subtle Emphasis"/>
    <w:basedOn w:val="DefaultParagraphFont"/>
    <w:uiPriority w:val="19"/>
    <w:qFormat/>
    <w:rsid w:val="004B54CA"/>
    <w:rPr>
      <w:rFonts w:cs="Times New Roman"/>
      <w:i/>
    </w:rPr>
  </w:style>
  <w:style w:type="character" w:styleId="Strong">
    <w:name w:val="Strong"/>
    <w:basedOn w:val="DefaultParagraphFont"/>
    <w:uiPriority w:val="22"/>
    <w:qFormat/>
    <w:rsid w:val="004B54CA"/>
    <w:rPr>
      <w:rFonts w:cs="Times New Roman"/>
      <w:b/>
    </w:rPr>
  </w:style>
  <w:style w:type="paragraph" w:styleId="ListParagraph">
    <w:name w:val="List Paragraph"/>
    <w:aliases w:val="Recommendation,List Paragraph1,List Paragraph11,L,Bullet point,List Paragraph111,F5 List Paragraph,Dot pt,CV text,Table text,Medium Grid 1 - Accent 21,Numbered Paragraph,List Paragraph2,NFP GP Bulleted List,FooterText,numbered,列出段,0Bulle"/>
    <w:basedOn w:val="Normal"/>
    <w:link w:val="ListParagraphChar"/>
    <w:uiPriority w:val="34"/>
    <w:qFormat/>
    <w:rsid w:val="004B54CA"/>
    <w:pPr>
      <w:ind w:left="720"/>
      <w:contextualSpacing/>
    </w:pPr>
  </w:style>
  <w:style w:type="character" w:styleId="Emphasis">
    <w:name w:val="Emphasis"/>
    <w:basedOn w:val="DefaultParagraphFont"/>
    <w:uiPriority w:val="20"/>
    <w:qFormat/>
    <w:rsid w:val="004B54CA"/>
    <w:rPr>
      <w:rFonts w:cs="Times New Roman"/>
      <w:b/>
      <w:i/>
      <w:spacing w:val="10"/>
      <w:shd w:val="clear" w:color="auto" w:fill="auto"/>
    </w:rPr>
  </w:style>
  <w:style w:type="character" w:styleId="IntenseEmphasis">
    <w:name w:val="Intense Emphasis"/>
    <w:basedOn w:val="DefaultParagraphFont"/>
    <w:uiPriority w:val="21"/>
    <w:qFormat/>
    <w:rsid w:val="004B54CA"/>
    <w:rPr>
      <w:rFonts w:cs="Times New Roman"/>
      <w:b/>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locked/>
    <w:rsid w:val="004B54CA"/>
    <w:rPr>
      <w:rFonts w:ascii="Arial" w:hAnsi="Arial" w:cs="Times New Roman"/>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locked/>
    <w:rsid w:val="004B54CA"/>
    <w:rPr>
      <w:rFonts w:ascii="Arial" w:hAnsi="Arial" w:cs="Times New Roman"/>
      <w:b/>
      <w:bCs/>
      <w:i/>
      <w:iCs/>
    </w:rPr>
  </w:style>
  <w:style w:type="character" w:styleId="SubtleReference">
    <w:name w:val="Subtle Reference"/>
    <w:basedOn w:val="DefaultParagraphFont"/>
    <w:uiPriority w:val="31"/>
    <w:qFormat/>
    <w:rsid w:val="004B54CA"/>
    <w:rPr>
      <w:rFonts w:cs="Times New Roman"/>
      <w:smallCaps/>
    </w:rPr>
  </w:style>
  <w:style w:type="character" w:styleId="IntenseReference">
    <w:name w:val="Intense Reference"/>
    <w:basedOn w:val="DefaultParagraphFont"/>
    <w:uiPriority w:val="32"/>
    <w:qFormat/>
    <w:rsid w:val="004B54CA"/>
    <w:rPr>
      <w:rFonts w:cs="Times New Roman"/>
      <w:smallCaps/>
      <w:spacing w:val="5"/>
      <w:u w:val="single"/>
    </w:rPr>
  </w:style>
  <w:style w:type="character" w:styleId="BookTitle">
    <w:name w:val="Book Title"/>
    <w:basedOn w:val="DefaultParagraphFont"/>
    <w:uiPriority w:val="33"/>
    <w:qFormat/>
    <w:rsid w:val="004B54CA"/>
    <w:rPr>
      <w:rFonts w:cs="Times New Roman"/>
      <w:i/>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style>
  <w:style w:type="character" w:customStyle="1" w:styleId="NoSpacingChar">
    <w:name w:val="No Spacing Char"/>
    <w:basedOn w:val="DefaultParagraphFont"/>
    <w:link w:val="NoSpacing"/>
    <w:uiPriority w:val="1"/>
    <w:locked/>
    <w:rsid w:val="004B54CA"/>
    <w:rPr>
      <w:rFonts w:ascii="Arial" w:hAnsi="Arial" w:cs="Times New Roman"/>
    </w:rPr>
  </w:style>
  <w:style w:type="character" w:styleId="CommentReference">
    <w:name w:val="annotation reference"/>
    <w:basedOn w:val="DefaultParagraphFont"/>
    <w:uiPriority w:val="99"/>
    <w:semiHidden/>
    <w:unhideWhenUsed/>
    <w:rsid w:val="009C4BE8"/>
    <w:rPr>
      <w:rFonts w:cs="Times New Roman"/>
      <w:sz w:val="16"/>
      <w:szCs w:val="16"/>
    </w:rPr>
  </w:style>
  <w:style w:type="paragraph" w:styleId="CommentText">
    <w:name w:val="annotation text"/>
    <w:basedOn w:val="Normal"/>
    <w:link w:val="CommentTextChar"/>
    <w:uiPriority w:val="99"/>
    <w:unhideWhenUsed/>
    <w:rsid w:val="009C4BE8"/>
    <w:pPr>
      <w:spacing w:line="240" w:lineRule="auto"/>
    </w:pPr>
    <w:rPr>
      <w:sz w:val="20"/>
      <w:szCs w:val="20"/>
    </w:rPr>
  </w:style>
  <w:style w:type="character" w:customStyle="1" w:styleId="CommentTextChar">
    <w:name w:val="Comment Text Char"/>
    <w:basedOn w:val="DefaultParagraphFont"/>
    <w:link w:val="CommentText"/>
    <w:uiPriority w:val="99"/>
    <w:locked/>
    <w:rsid w:val="009C4BE8"/>
    <w:rPr>
      <w:rFonts w:ascii="Arial" w:hAnsi="Arial" w:cs="Times New Roman"/>
      <w:sz w:val="20"/>
      <w:szCs w:val="20"/>
    </w:rPr>
  </w:style>
  <w:style w:type="character" w:customStyle="1" w:styleId="ListParagraphChar">
    <w:name w:val="List Paragraph Char"/>
    <w:aliases w:val="Recommendation Char,List Paragraph1 Char,List Paragraph11 Char,L Char,Bullet point Char,List Paragraph111 Char,F5 List Paragraph Char,Dot pt Char,CV text Char,Table text Char,Medium Grid 1 - Accent 21 Char,Numbered Paragraph Char"/>
    <w:basedOn w:val="DefaultParagraphFont"/>
    <w:link w:val="ListParagraph"/>
    <w:uiPriority w:val="34"/>
    <w:locked/>
    <w:rsid w:val="009C4BE8"/>
    <w:rPr>
      <w:rFonts w:ascii="Arial" w:hAnsi="Arial" w:cs="Times New Roman"/>
    </w:rPr>
  </w:style>
  <w:style w:type="paragraph" w:styleId="Header">
    <w:name w:val="header"/>
    <w:basedOn w:val="Normal"/>
    <w:link w:val="HeaderChar"/>
    <w:uiPriority w:val="99"/>
    <w:unhideWhenUsed/>
    <w:rsid w:val="009C4BE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9C4BE8"/>
    <w:rPr>
      <w:rFonts w:ascii="Arial" w:hAnsi="Arial" w:cs="Times New Roman"/>
    </w:rPr>
  </w:style>
  <w:style w:type="paragraph" w:styleId="Footer">
    <w:name w:val="footer"/>
    <w:basedOn w:val="Normal"/>
    <w:link w:val="FooterChar"/>
    <w:uiPriority w:val="99"/>
    <w:unhideWhenUsed/>
    <w:rsid w:val="009C4BE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9C4BE8"/>
    <w:rPr>
      <w:rFonts w:ascii="Arial" w:hAnsi="Arial" w:cs="Times New Roman"/>
    </w:rPr>
  </w:style>
  <w:style w:type="paragraph" w:styleId="BalloonText">
    <w:name w:val="Balloon Text"/>
    <w:basedOn w:val="Normal"/>
    <w:link w:val="BalloonTextChar"/>
    <w:uiPriority w:val="99"/>
    <w:semiHidden/>
    <w:unhideWhenUsed/>
    <w:rsid w:val="009C4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C4BE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02CD0"/>
    <w:rPr>
      <w:b/>
      <w:bCs/>
    </w:rPr>
  </w:style>
  <w:style w:type="character" w:customStyle="1" w:styleId="CommentSubjectChar">
    <w:name w:val="Comment Subject Char"/>
    <w:basedOn w:val="CommentTextChar"/>
    <w:link w:val="CommentSubject"/>
    <w:uiPriority w:val="99"/>
    <w:semiHidden/>
    <w:locked/>
    <w:rsid w:val="00802CD0"/>
    <w:rPr>
      <w:rFonts w:ascii="Arial" w:hAnsi="Arial" w:cs="Times New Roman"/>
      <w:b/>
      <w:bCs/>
      <w:sz w:val="20"/>
      <w:szCs w:val="20"/>
    </w:rPr>
  </w:style>
  <w:style w:type="character" w:styleId="FootnoteReference">
    <w:name w:val="footnote reference"/>
    <w:basedOn w:val="DefaultParagraphFont"/>
    <w:uiPriority w:val="99"/>
    <w:unhideWhenUsed/>
    <w:rsid w:val="00674FC5"/>
    <w:rPr>
      <w:rFonts w:cs="Times New Roman"/>
      <w:vertAlign w:val="superscript"/>
    </w:rPr>
  </w:style>
  <w:style w:type="paragraph" w:styleId="Revision">
    <w:name w:val="Revision"/>
    <w:hidden/>
    <w:uiPriority w:val="99"/>
    <w:semiHidden/>
    <w:rsid w:val="007E5817"/>
    <w:pPr>
      <w:spacing w:after="0" w:line="240" w:lineRule="auto"/>
    </w:pPr>
    <w:rPr>
      <w:rFonts w:ascii="Arial" w:hAnsi="Arial" w:cs="Times New Roman"/>
    </w:rPr>
  </w:style>
  <w:style w:type="paragraph" w:customStyle="1" w:styleId="Default">
    <w:name w:val="Default"/>
    <w:rsid w:val="00B41EF2"/>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D40B08"/>
    <w:pPr>
      <w:spacing w:before="100" w:beforeAutospacing="1" w:after="100" w:afterAutospacing="1" w:line="240" w:lineRule="auto"/>
    </w:pPr>
    <w:rPr>
      <w:rFonts w:ascii="Times New Roman" w:eastAsiaTheme="minorEastAsia" w:hAnsi="Times New Roman"/>
      <w:sz w:val="24"/>
      <w:szCs w:val="24"/>
      <w:lang w:eastAsia="en-AU"/>
    </w:rPr>
  </w:style>
  <w:style w:type="character" w:styleId="Hyperlink">
    <w:name w:val="Hyperlink"/>
    <w:basedOn w:val="DefaultParagraphFont"/>
    <w:uiPriority w:val="99"/>
    <w:unhideWhenUsed/>
    <w:rsid w:val="006D0DC8"/>
    <w:rPr>
      <w:rFonts w:cs="Times New Roman"/>
      <w:color w:val="0000FF" w:themeColor="hyperlink"/>
      <w:u w:val="single"/>
    </w:rPr>
  </w:style>
  <w:style w:type="table" w:styleId="TableGrid">
    <w:name w:val="Table Grid"/>
    <w:basedOn w:val="TableNormal"/>
    <w:uiPriority w:val="39"/>
    <w:rsid w:val="005B360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40951"/>
    <w:pPr>
      <w:spacing w:after="0" w:line="240" w:lineRule="auto"/>
    </w:pPr>
    <w:rPr>
      <w:sz w:val="20"/>
      <w:szCs w:val="20"/>
    </w:rPr>
  </w:style>
  <w:style w:type="character" w:customStyle="1" w:styleId="FootnoteTextChar">
    <w:name w:val="Footnote Text Char"/>
    <w:basedOn w:val="DefaultParagraphFont"/>
    <w:link w:val="FootnoteText"/>
    <w:uiPriority w:val="99"/>
    <w:locked/>
    <w:rsid w:val="00340951"/>
    <w:rPr>
      <w:rFonts w:ascii="Arial" w:hAnsi="Arial" w:cs="Times New Roman"/>
      <w:sz w:val="20"/>
      <w:szCs w:val="20"/>
    </w:rPr>
  </w:style>
  <w:style w:type="paragraph" w:styleId="EndnoteText">
    <w:name w:val="endnote text"/>
    <w:basedOn w:val="Normal"/>
    <w:link w:val="EndnoteTextChar"/>
    <w:uiPriority w:val="99"/>
    <w:semiHidden/>
    <w:unhideWhenUsed/>
    <w:rsid w:val="005679C4"/>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679C4"/>
    <w:rPr>
      <w:rFonts w:ascii="Arial" w:hAnsi="Arial" w:cs="Times New Roman"/>
      <w:sz w:val="20"/>
      <w:szCs w:val="20"/>
    </w:rPr>
  </w:style>
  <w:style w:type="character" w:styleId="EndnoteReference">
    <w:name w:val="endnote reference"/>
    <w:basedOn w:val="DefaultParagraphFont"/>
    <w:uiPriority w:val="99"/>
    <w:semiHidden/>
    <w:unhideWhenUsed/>
    <w:rsid w:val="005679C4"/>
    <w:rPr>
      <w:rFonts w:cs="Times New Roman"/>
      <w:vertAlign w:val="superscript"/>
    </w:rPr>
  </w:style>
  <w:style w:type="paragraph" w:customStyle="1" w:styleId="SingleParagraph">
    <w:name w:val="Single Paragraph"/>
    <w:basedOn w:val="Normal"/>
    <w:rsid w:val="00213960"/>
    <w:pPr>
      <w:spacing w:after="0" w:line="260" w:lineRule="exact"/>
      <w:jc w:val="both"/>
    </w:pPr>
    <w:rPr>
      <w:rFonts w:ascii="Corbel" w:hAnsi="Corbel"/>
      <w:color w:val="000000"/>
      <w:sz w:val="23"/>
      <w:szCs w:val="20"/>
      <w:lang w:eastAsia="en-AU"/>
    </w:rPr>
  </w:style>
  <w:style w:type="paragraph" w:customStyle="1" w:styleId="Signed">
    <w:name w:val="Signed"/>
    <w:basedOn w:val="Normal"/>
    <w:rsid w:val="00213960"/>
    <w:pPr>
      <w:spacing w:after="120" w:line="240" w:lineRule="auto"/>
      <w:jc w:val="both"/>
    </w:pPr>
    <w:rPr>
      <w:rFonts w:ascii="Book Antiqua" w:hAnsi="Book Antiqua"/>
      <w:bCs/>
      <w:i/>
      <w:color w:val="000000"/>
      <w:szCs w:val="20"/>
      <w:lang w:eastAsia="en-AU"/>
    </w:rPr>
  </w:style>
  <w:style w:type="paragraph" w:customStyle="1" w:styleId="Position">
    <w:name w:val="Position"/>
    <w:basedOn w:val="Normal"/>
    <w:rsid w:val="00213960"/>
    <w:pPr>
      <w:spacing w:after="120" w:line="260" w:lineRule="exact"/>
      <w:jc w:val="both"/>
    </w:pPr>
    <w:rPr>
      <w:rFonts w:ascii="Corbel" w:hAnsi="Corbel"/>
      <w:bCs/>
      <w:color w:val="000000"/>
      <w:sz w:val="20"/>
      <w:szCs w:val="20"/>
      <w:lang w:eastAsia="en-AU"/>
    </w:rPr>
  </w:style>
  <w:style w:type="paragraph" w:customStyle="1" w:styleId="LineForSignature">
    <w:name w:val="LineForSignature"/>
    <w:basedOn w:val="Normal"/>
    <w:rsid w:val="00213960"/>
    <w:pPr>
      <w:tabs>
        <w:tab w:val="left" w:leader="underscore" w:pos="3686"/>
      </w:tabs>
      <w:spacing w:before="360" w:after="60" w:line="260" w:lineRule="exact"/>
      <w:jc w:val="both"/>
    </w:pPr>
    <w:rPr>
      <w:rFonts w:ascii="Book Antiqua" w:hAnsi="Book Antiqua"/>
      <w:color w:val="C0C0C0"/>
      <w:sz w:val="23"/>
      <w:szCs w:val="20"/>
      <w:lang w:val="en-GB" w:eastAsia="en-AU"/>
    </w:rPr>
  </w:style>
  <w:style w:type="character" w:customStyle="1" w:styleId="Bold">
    <w:name w:val="Bold"/>
    <w:rsid w:val="00213960"/>
    <w:rPr>
      <w:b/>
    </w:rPr>
  </w:style>
  <w:style w:type="character" w:customStyle="1" w:styleId="SignedBold">
    <w:name w:val="SignedBold"/>
    <w:rsid w:val="00213960"/>
    <w:rPr>
      <w:b/>
      <w:i/>
    </w:rPr>
  </w:style>
  <w:style w:type="paragraph" w:styleId="BodyText">
    <w:name w:val="Body Text"/>
    <w:basedOn w:val="Normal"/>
    <w:link w:val="BodyTextChar"/>
    <w:uiPriority w:val="1"/>
    <w:qFormat/>
    <w:rsid w:val="00AA0399"/>
    <w:pPr>
      <w:widowControl w:val="0"/>
      <w:spacing w:after="0" w:line="240" w:lineRule="auto"/>
      <w:ind w:left="479" w:hanging="360"/>
    </w:pPr>
    <w:rPr>
      <w:lang w:val="en-US"/>
    </w:rPr>
  </w:style>
  <w:style w:type="character" w:customStyle="1" w:styleId="BodyTextChar">
    <w:name w:val="Body Text Char"/>
    <w:basedOn w:val="DefaultParagraphFont"/>
    <w:link w:val="BodyText"/>
    <w:uiPriority w:val="1"/>
    <w:locked/>
    <w:rsid w:val="00AA0399"/>
    <w:rPr>
      <w:rFonts w:ascii="Arial" w:hAnsi="Arial" w:cs="Times New Roman"/>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924529">
      <w:marLeft w:val="0"/>
      <w:marRight w:val="0"/>
      <w:marTop w:val="0"/>
      <w:marBottom w:val="0"/>
      <w:divBdr>
        <w:top w:val="none" w:sz="0" w:space="0" w:color="auto"/>
        <w:left w:val="none" w:sz="0" w:space="0" w:color="auto"/>
        <w:bottom w:val="none" w:sz="0" w:space="0" w:color="auto"/>
        <w:right w:val="none" w:sz="0" w:space="0" w:color="auto"/>
      </w:divBdr>
    </w:div>
    <w:div w:id="927924530">
      <w:marLeft w:val="0"/>
      <w:marRight w:val="0"/>
      <w:marTop w:val="0"/>
      <w:marBottom w:val="0"/>
      <w:divBdr>
        <w:top w:val="none" w:sz="0" w:space="0" w:color="auto"/>
        <w:left w:val="none" w:sz="0" w:space="0" w:color="auto"/>
        <w:bottom w:val="none" w:sz="0" w:space="0" w:color="auto"/>
        <w:right w:val="none" w:sz="0" w:space="0" w:color="auto"/>
      </w:divBdr>
    </w:div>
    <w:div w:id="927924531">
      <w:marLeft w:val="0"/>
      <w:marRight w:val="0"/>
      <w:marTop w:val="0"/>
      <w:marBottom w:val="0"/>
      <w:divBdr>
        <w:top w:val="none" w:sz="0" w:space="0" w:color="auto"/>
        <w:left w:val="none" w:sz="0" w:space="0" w:color="auto"/>
        <w:bottom w:val="none" w:sz="0" w:space="0" w:color="auto"/>
        <w:right w:val="none" w:sz="0" w:space="0" w:color="auto"/>
      </w:divBdr>
    </w:div>
    <w:div w:id="927924532">
      <w:marLeft w:val="0"/>
      <w:marRight w:val="0"/>
      <w:marTop w:val="0"/>
      <w:marBottom w:val="0"/>
      <w:divBdr>
        <w:top w:val="none" w:sz="0" w:space="0" w:color="auto"/>
        <w:left w:val="none" w:sz="0" w:space="0" w:color="auto"/>
        <w:bottom w:val="none" w:sz="0" w:space="0" w:color="auto"/>
        <w:right w:val="none" w:sz="0" w:space="0" w:color="auto"/>
      </w:divBdr>
    </w:div>
    <w:div w:id="927924533">
      <w:marLeft w:val="0"/>
      <w:marRight w:val="0"/>
      <w:marTop w:val="0"/>
      <w:marBottom w:val="0"/>
      <w:divBdr>
        <w:top w:val="none" w:sz="0" w:space="0" w:color="auto"/>
        <w:left w:val="none" w:sz="0" w:space="0" w:color="auto"/>
        <w:bottom w:val="none" w:sz="0" w:space="0" w:color="auto"/>
        <w:right w:val="none" w:sz="0" w:space="0" w:color="auto"/>
      </w:divBdr>
    </w:div>
    <w:div w:id="927924534">
      <w:marLeft w:val="0"/>
      <w:marRight w:val="0"/>
      <w:marTop w:val="0"/>
      <w:marBottom w:val="0"/>
      <w:divBdr>
        <w:top w:val="none" w:sz="0" w:space="0" w:color="auto"/>
        <w:left w:val="none" w:sz="0" w:space="0" w:color="auto"/>
        <w:bottom w:val="none" w:sz="0" w:space="0" w:color="auto"/>
        <w:right w:val="none" w:sz="0" w:space="0" w:color="auto"/>
      </w:divBdr>
    </w:div>
    <w:div w:id="927924535">
      <w:marLeft w:val="0"/>
      <w:marRight w:val="0"/>
      <w:marTop w:val="0"/>
      <w:marBottom w:val="0"/>
      <w:divBdr>
        <w:top w:val="none" w:sz="0" w:space="0" w:color="auto"/>
        <w:left w:val="none" w:sz="0" w:space="0" w:color="auto"/>
        <w:bottom w:val="none" w:sz="0" w:space="0" w:color="auto"/>
        <w:right w:val="none" w:sz="0" w:space="0" w:color="auto"/>
      </w:divBdr>
    </w:div>
    <w:div w:id="927924536">
      <w:marLeft w:val="0"/>
      <w:marRight w:val="0"/>
      <w:marTop w:val="0"/>
      <w:marBottom w:val="0"/>
      <w:divBdr>
        <w:top w:val="none" w:sz="0" w:space="0" w:color="auto"/>
        <w:left w:val="none" w:sz="0" w:space="0" w:color="auto"/>
        <w:bottom w:val="none" w:sz="0" w:space="0" w:color="auto"/>
        <w:right w:val="none" w:sz="0" w:space="0" w:color="auto"/>
      </w:divBdr>
    </w:div>
    <w:div w:id="927924537">
      <w:marLeft w:val="0"/>
      <w:marRight w:val="0"/>
      <w:marTop w:val="0"/>
      <w:marBottom w:val="0"/>
      <w:divBdr>
        <w:top w:val="none" w:sz="0" w:space="0" w:color="auto"/>
        <w:left w:val="none" w:sz="0" w:space="0" w:color="auto"/>
        <w:bottom w:val="none" w:sz="0" w:space="0" w:color="auto"/>
        <w:right w:val="none" w:sz="0" w:space="0" w:color="auto"/>
      </w:divBdr>
    </w:div>
    <w:div w:id="927924538">
      <w:marLeft w:val="0"/>
      <w:marRight w:val="0"/>
      <w:marTop w:val="0"/>
      <w:marBottom w:val="0"/>
      <w:divBdr>
        <w:top w:val="none" w:sz="0" w:space="0" w:color="auto"/>
        <w:left w:val="none" w:sz="0" w:space="0" w:color="auto"/>
        <w:bottom w:val="none" w:sz="0" w:space="0" w:color="auto"/>
        <w:right w:val="none" w:sz="0" w:space="0" w:color="auto"/>
      </w:divBdr>
    </w:div>
    <w:div w:id="927924539">
      <w:marLeft w:val="0"/>
      <w:marRight w:val="0"/>
      <w:marTop w:val="0"/>
      <w:marBottom w:val="0"/>
      <w:divBdr>
        <w:top w:val="none" w:sz="0" w:space="0" w:color="auto"/>
        <w:left w:val="none" w:sz="0" w:space="0" w:color="auto"/>
        <w:bottom w:val="none" w:sz="0" w:space="0" w:color="auto"/>
        <w:right w:val="none" w:sz="0" w:space="0" w:color="auto"/>
      </w:divBdr>
    </w:div>
    <w:div w:id="927924540">
      <w:marLeft w:val="0"/>
      <w:marRight w:val="0"/>
      <w:marTop w:val="0"/>
      <w:marBottom w:val="0"/>
      <w:divBdr>
        <w:top w:val="none" w:sz="0" w:space="0" w:color="auto"/>
        <w:left w:val="none" w:sz="0" w:space="0" w:color="auto"/>
        <w:bottom w:val="none" w:sz="0" w:space="0" w:color="auto"/>
        <w:right w:val="none" w:sz="0" w:space="0" w:color="auto"/>
      </w:divBdr>
    </w:div>
    <w:div w:id="927924541">
      <w:marLeft w:val="0"/>
      <w:marRight w:val="0"/>
      <w:marTop w:val="0"/>
      <w:marBottom w:val="0"/>
      <w:divBdr>
        <w:top w:val="none" w:sz="0" w:space="0" w:color="auto"/>
        <w:left w:val="none" w:sz="0" w:space="0" w:color="auto"/>
        <w:bottom w:val="none" w:sz="0" w:space="0" w:color="auto"/>
        <w:right w:val="none" w:sz="0" w:space="0" w:color="auto"/>
      </w:divBdr>
    </w:div>
    <w:div w:id="927924542">
      <w:marLeft w:val="0"/>
      <w:marRight w:val="0"/>
      <w:marTop w:val="0"/>
      <w:marBottom w:val="0"/>
      <w:divBdr>
        <w:top w:val="none" w:sz="0" w:space="0" w:color="auto"/>
        <w:left w:val="none" w:sz="0" w:space="0" w:color="auto"/>
        <w:bottom w:val="none" w:sz="0" w:space="0" w:color="auto"/>
        <w:right w:val="none" w:sz="0" w:space="0" w:color="auto"/>
      </w:divBdr>
    </w:div>
    <w:div w:id="927924543">
      <w:marLeft w:val="0"/>
      <w:marRight w:val="0"/>
      <w:marTop w:val="0"/>
      <w:marBottom w:val="0"/>
      <w:divBdr>
        <w:top w:val="none" w:sz="0" w:space="0" w:color="auto"/>
        <w:left w:val="none" w:sz="0" w:space="0" w:color="auto"/>
        <w:bottom w:val="none" w:sz="0" w:space="0" w:color="auto"/>
        <w:right w:val="none" w:sz="0" w:space="0" w:color="auto"/>
      </w:divBdr>
    </w:div>
    <w:div w:id="927924544">
      <w:marLeft w:val="0"/>
      <w:marRight w:val="0"/>
      <w:marTop w:val="0"/>
      <w:marBottom w:val="0"/>
      <w:divBdr>
        <w:top w:val="none" w:sz="0" w:space="0" w:color="auto"/>
        <w:left w:val="none" w:sz="0" w:space="0" w:color="auto"/>
        <w:bottom w:val="none" w:sz="0" w:space="0" w:color="auto"/>
        <w:right w:val="none" w:sz="0" w:space="0" w:color="auto"/>
      </w:divBdr>
    </w:div>
    <w:div w:id="927924545">
      <w:marLeft w:val="0"/>
      <w:marRight w:val="0"/>
      <w:marTop w:val="0"/>
      <w:marBottom w:val="0"/>
      <w:divBdr>
        <w:top w:val="none" w:sz="0" w:space="0" w:color="auto"/>
        <w:left w:val="none" w:sz="0" w:space="0" w:color="auto"/>
        <w:bottom w:val="none" w:sz="0" w:space="0" w:color="auto"/>
        <w:right w:val="none" w:sz="0" w:space="0" w:color="auto"/>
      </w:divBdr>
    </w:div>
    <w:div w:id="927924546">
      <w:marLeft w:val="0"/>
      <w:marRight w:val="0"/>
      <w:marTop w:val="0"/>
      <w:marBottom w:val="0"/>
      <w:divBdr>
        <w:top w:val="none" w:sz="0" w:space="0" w:color="auto"/>
        <w:left w:val="none" w:sz="0" w:space="0" w:color="auto"/>
        <w:bottom w:val="none" w:sz="0" w:space="0" w:color="auto"/>
        <w:right w:val="none" w:sz="0" w:space="0" w:color="auto"/>
      </w:divBdr>
    </w:div>
    <w:div w:id="927924547">
      <w:marLeft w:val="0"/>
      <w:marRight w:val="0"/>
      <w:marTop w:val="0"/>
      <w:marBottom w:val="0"/>
      <w:divBdr>
        <w:top w:val="none" w:sz="0" w:space="0" w:color="auto"/>
        <w:left w:val="none" w:sz="0" w:space="0" w:color="auto"/>
        <w:bottom w:val="none" w:sz="0" w:space="0" w:color="auto"/>
        <w:right w:val="none" w:sz="0" w:space="0" w:color="auto"/>
      </w:divBdr>
    </w:div>
    <w:div w:id="927924548">
      <w:marLeft w:val="0"/>
      <w:marRight w:val="0"/>
      <w:marTop w:val="0"/>
      <w:marBottom w:val="0"/>
      <w:divBdr>
        <w:top w:val="none" w:sz="0" w:space="0" w:color="auto"/>
        <w:left w:val="none" w:sz="0" w:space="0" w:color="auto"/>
        <w:bottom w:val="none" w:sz="0" w:space="0" w:color="auto"/>
        <w:right w:val="none" w:sz="0" w:space="0" w:color="auto"/>
      </w:divBdr>
    </w:div>
    <w:div w:id="927924549">
      <w:marLeft w:val="0"/>
      <w:marRight w:val="0"/>
      <w:marTop w:val="0"/>
      <w:marBottom w:val="0"/>
      <w:divBdr>
        <w:top w:val="none" w:sz="0" w:space="0" w:color="auto"/>
        <w:left w:val="none" w:sz="0" w:space="0" w:color="auto"/>
        <w:bottom w:val="none" w:sz="0" w:space="0" w:color="auto"/>
        <w:right w:val="none" w:sz="0" w:space="0" w:color="auto"/>
      </w:divBdr>
    </w:div>
    <w:div w:id="927924550">
      <w:marLeft w:val="0"/>
      <w:marRight w:val="0"/>
      <w:marTop w:val="0"/>
      <w:marBottom w:val="0"/>
      <w:divBdr>
        <w:top w:val="none" w:sz="0" w:space="0" w:color="auto"/>
        <w:left w:val="none" w:sz="0" w:space="0" w:color="auto"/>
        <w:bottom w:val="none" w:sz="0" w:space="0" w:color="auto"/>
        <w:right w:val="none" w:sz="0" w:space="0" w:color="auto"/>
      </w:divBdr>
    </w:div>
    <w:div w:id="927924551">
      <w:marLeft w:val="0"/>
      <w:marRight w:val="0"/>
      <w:marTop w:val="0"/>
      <w:marBottom w:val="0"/>
      <w:divBdr>
        <w:top w:val="none" w:sz="0" w:space="0" w:color="auto"/>
        <w:left w:val="none" w:sz="0" w:space="0" w:color="auto"/>
        <w:bottom w:val="none" w:sz="0" w:space="0" w:color="auto"/>
        <w:right w:val="none" w:sz="0" w:space="0" w:color="auto"/>
      </w:divBdr>
    </w:div>
    <w:div w:id="927924552">
      <w:marLeft w:val="0"/>
      <w:marRight w:val="0"/>
      <w:marTop w:val="0"/>
      <w:marBottom w:val="0"/>
      <w:divBdr>
        <w:top w:val="none" w:sz="0" w:space="0" w:color="auto"/>
        <w:left w:val="none" w:sz="0" w:space="0" w:color="auto"/>
        <w:bottom w:val="none" w:sz="0" w:space="0" w:color="auto"/>
        <w:right w:val="none" w:sz="0" w:space="0" w:color="auto"/>
      </w:divBdr>
    </w:div>
    <w:div w:id="927924553">
      <w:marLeft w:val="0"/>
      <w:marRight w:val="0"/>
      <w:marTop w:val="0"/>
      <w:marBottom w:val="0"/>
      <w:divBdr>
        <w:top w:val="none" w:sz="0" w:space="0" w:color="auto"/>
        <w:left w:val="none" w:sz="0" w:space="0" w:color="auto"/>
        <w:bottom w:val="none" w:sz="0" w:space="0" w:color="auto"/>
        <w:right w:val="none" w:sz="0" w:space="0" w:color="auto"/>
      </w:divBdr>
    </w:div>
    <w:div w:id="927924554">
      <w:marLeft w:val="0"/>
      <w:marRight w:val="0"/>
      <w:marTop w:val="0"/>
      <w:marBottom w:val="0"/>
      <w:divBdr>
        <w:top w:val="none" w:sz="0" w:space="0" w:color="auto"/>
        <w:left w:val="none" w:sz="0" w:space="0" w:color="auto"/>
        <w:bottom w:val="none" w:sz="0" w:space="0" w:color="auto"/>
        <w:right w:val="none" w:sz="0" w:space="0" w:color="auto"/>
      </w:divBdr>
    </w:div>
    <w:div w:id="927924555">
      <w:marLeft w:val="0"/>
      <w:marRight w:val="0"/>
      <w:marTop w:val="0"/>
      <w:marBottom w:val="0"/>
      <w:divBdr>
        <w:top w:val="none" w:sz="0" w:space="0" w:color="auto"/>
        <w:left w:val="none" w:sz="0" w:space="0" w:color="auto"/>
        <w:bottom w:val="none" w:sz="0" w:space="0" w:color="auto"/>
        <w:right w:val="none" w:sz="0" w:space="0" w:color="auto"/>
      </w:divBdr>
    </w:div>
    <w:div w:id="927924556">
      <w:marLeft w:val="0"/>
      <w:marRight w:val="0"/>
      <w:marTop w:val="0"/>
      <w:marBottom w:val="0"/>
      <w:divBdr>
        <w:top w:val="none" w:sz="0" w:space="0" w:color="auto"/>
        <w:left w:val="none" w:sz="0" w:space="0" w:color="auto"/>
        <w:bottom w:val="none" w:sz="0" w:space="0" w:color="auto"/>
        <w:right w:val="none" w:sz="0" w:space="0" w:color="auto"/>
      </w:divBdr>
    </w:div>
    <w:div w:id="927924557">
      <w:marLeft w:val="0"/>
      <w:marRight w:val="0"/>
      <w:marTop w:val="0"/>
      <w:marBottom w:val="0"/>
      <w:divBdr>
        <w:top w:val="none" w:sz="0" w:space="0" w:color="auto"/>
        <w:left w:val="none" w:sz="0" w:space="0" w:color="auto"/>
        <w:bottom w:val="none" w:sz="0" w:space="0" w:color="auto"/>
        <w:right w:val="none" w:sz="0" w:space="0" w:color="auto"/>
      </w:divBdr>
    </w:div>
    <w:div w:id="927924558">
      <w:marLeft w:val="0"/>
      <w:marRight w:val="0"/>
      <w:marTop w:val="0"/>
      <w:marBottom w:val="0"/>
      <w:divBdr>
        <w:top w:val="none" w:sz="0" w:space="0" w:color="auto"/>
        <w:left w:val="none" w:sz="0" w:space="0" w:color="auto"/>
        <w:bottom w:val="none" w:sz="0" w:space="0" w:color="auto"/>
        <w:right w:val="none" w:sz="0" w:space="0" w:color="auto"/>
      </w:divBdr>
    </w:div>
    <w:div w:id="927924559">
      <w:marLeft w:val="0"/>
      <w:marRight w:val="0"/>
      <w:marTop w:val="0"/>
      <w:marBottom w:val="0"/>
      <w:divBdr>
        <w:top w:val="none" w:sz="0" w:space="0" w:color="auto"/>
        <w:left w:val="none" w:sz="0" w:space="0" w:color="auto"/>
        <w:bottom w:val="none" w:sz="0" w:space="0" w:color="auto"/>
        <w:right w:val="none" w:sz="0" w:space="0" w:color="auto"/>
      </w:divBdr>
    </w:div>
    <w:div w:id="927924560">
      <w:marLeft w:val="0"/>
      <w:marRight w:val="0"/>
      <w:marTop w:val="0"/>
      <w:marBottom w:val="0"/>
      <w:divBdr>
        <w:top w:val="none" w:sz="0" w:space="0" w:color="auto"/>
        <w:left w:val="none" w:sz="0" w:space="0" w:color="auto"/>
        <w:bottom w:val="none" w:sz="0" w:space="0" w:color="auto"/>
        <w:right w:val="none" w:sz="0" w:space="0" w:color="auto"/>
      </w:divBdr>
    </w:div>
    <w:div w:id="927924561">
      <w:marLeft w:val="0"/>
      <w:marRight w:val="0"/>
      <w:marTop w:val="0"/>
      <w:marBottom w:val="0"/>
      <w:divBdr>
        <w:top w:val="none" w:sz="0" w:space="0" w:color="auto"/>
        <w:left w:val="none" w:sz="0" w:space="0" w:color="auto"/>
        <w:bottom w:val="none" w:sz="0" w:space="0" w:color="auto"/>
        <w:right w:val="none" w:sz="0" w:space="0" w:color="auto"/>
      </w:divBdr>
    </w:div>
    <w:div w:id="927924562">
      <w:marLeft w:val="0"/>
      <w:marRight w:val="0"/>
      <w:marTop w:val="0"/>
      <w:marBottom w:val="0"/>
      <w:divBdr>
        <w:top w:val="none" w:sz="0" w:space="0" w:color="auto"/>
        <w:left w:val="none" w:sz="0" w:space="0" w:color="auto"/>
        <w:bottom w:val="none" w:sz="0" w:space="0" w:color="auto"/>
        <w:right w:val="none" w:sz="0" w:space="0" w:color="auto"/>
      </w:divBdr>
    </w:div>
    <w:div w:id="927924563">
      <w:marLeft w:val="0"/>
      <w:marRight w:val="0"/>
      <w:marTop w:val="0"/>
      <w:marBottom w:val="0"/>
      <w:divBdr>
        <w:top w:val="none" w:sz="0" w:space="0" w:color="auto"/>
        <w:left w:val="none" w:sz="0" w:space="0" w:color="auto"/>
        <w:bottom w:val="none" w:sz="0" w:space="0" w:color="auto"/>
        <w:right w:val="none" w:sz="0" w:space="0" w:color="auto"/>
      </w:divBdr>
    </w:div>
    <w:div w:id="927924564">
      <w:marLeft w:val="0"/>
      <w:marRight w:val="0"/>
      <w:marTop w:val="0"/>
      <w:marBottom w:val="0"/>
      <w:divBdr>
        <w:top w:val="none" w:sz="0" w:space="0" w:color="auto"/>
        <w:left w:val="none" w:sz="0" w:space="0" w:color="auto"/>
        <w:bottom w:val="none" w:sz="0" w:space="0" w:color="auto"/>
        <w:right w:val="none" w:sz="0" w:space="0" w:color="auto"/>
      </w:divBdr>
    </w:div>
    <w:div w:id="927924565">
      <w:marLeft w:val="0"/>
      <w:marRight w:val="0"/>
      <w:marTop w:val="0"/>
      <w:marBottom w:val="0"/>
      <w:divBdr>
        <w:top w:val="none" w:sz="0" w:space="0" w:color="auto"/>
        <w:left w:val="none" w:sz="0" w:space="0" w:color="auto"/>
        <w:bottom w:val="none" w:sz="0" w:space="0" w:color="auto"/>
        <w:right w:val="none" w:sz="0" w:space="0" w:color="auto"/>
      </w:divBdr>
    </w:div>
    <w:div w:id="927924566">
      <w:marLeft w:val="0"/>
      <w:marRight w:val="0"/>
      <w:marTop w:val="0"/>
      <w:marBottom w:val="0"/>
      <w:divBdr>
        <w:top w:val="none" w:sz="0" w:space="0" w:color="auto"/>
        <w:left w:val="none" w:sz="0" w:space="0" w:color="auto"/>
        <w:bottom w:val="none" w:sz="0" w:space="0" w:color="auto"/>
        <w:right w:val="none" w:sz="0" w:space="0" w:color="auto"/>
      </w:divBdr>
    </w:div>
    <w:div w:id="927924567">
      <w:marLeft w:val="0"/>
      <w:marRight w:val="0"/>
      <w:marTop w:val="0"/>
      <w:marBottom w:val="0"/>
      <w:divBdr>
        <w:top w:val="none" w:sz="0" w:space="0" w:color="auto"/>
        <w:left w:val="none" w:sz="0" w:space="0" w:color="auto"/>
        <w:bottom w:val="none" w:sz="0" w:space="0" w:color="auto"/>
        <w:right w:val="none" w:sz="0" w:space="0" w:color="auto"/>
      </w:divBdr>
    </w:div>
    <w:div w:id="927924568">
      <w:marLeft w:val="0"/>
      <w:marRight w:val="0"/>
      <w:marTop w:val="0"/>
      <w:marBottom w:val="0"/>
      <w:divBdr>
        <w:top w:val="none" w:sz="0" w:space="0" w:color="auto"/>
        <w:left w:val="none" w:sz="0" w:space="0" w:color="auto"/>
        <w:bottom w:val="none" w:sz="0" w:space="0" w:color="auto"/>
        <w:right w:val="none" w:sz="0" w:space="0" w:color="auto"/>
      </w:divBdr>
    </w:div>
    <w:div w:id="927924569">
      <w:marLeft w:val="0"/>
      <w:marRight w:val="0"/>
      <w:marTop w:val="0"/>
      <w:marBottom w:val="0"/>
      <w:divBdr>
        <w:top w:val="none" w:sz="0" w:space="0" w:color="auto"/>
        <w:left w:val="none" w:sz="0" w:space="0" w:color="auto"/>
        <w:bottom w:val="none" w:sz="0" w:space="0" w:color="auto"/>
        <w:right w:val="none" w:sz="0" w:space="0" w:color="auto"/>
      </w:divBdr>
    </w:div>
    <w:div w:id="927924570">
      <w:marLeft w:val="0"/>
      <w:marRight w:val="0"/>
      <w:marTop w:val="0"/>
      <w:marBottom w:val="0"/>
      <w:divBdr>
        <w:top w:val="none" w:sz="0" w:space="0" w:color="auto"/>
        <w:left w:val="none" w:sz="0" w:space="0" w:color="auto"/>
        <w:bottom w:val="none" w:sz="0" w:space="0" w:color="auto"/>
        <w:right w:val="none" w:sz="0" w:space="0" w:color="auto"/>
      </w:divBdr>
    </w:div>
    <w:div w:id="927924571">
      <w:marLeft w:val="0"/>
      <w:marRight w:val="0"/>
      <w:marTop w:val="0"/>
      <w:marBottom w:val="0"/>
      <w:divBdr>
        <w:top w:val="none" w:sz="0" w:space="0" w:color="auto"/>
        <w:left w:val="none" w:sz="0" w:space="0" w:color="auto"/>
        <w:bottom w:val="none" w:sz="0" w:space="0" w:color="auto"/>
        <w:right w:val="none" w:sz="0" w:space="0" w:color="auto"/>
      </w:divBdr>
    </w:div>
    <w:div w:id="927924572">
      <w:marLeft w:val="0"/>
      <w:marRight w:val="0"/>
      <w:marTop w:val="0"/>
      <w:marBottom w:val="0"/>
      <w:divBdr>
        <w:top w:val="none" w:sz="0" w:space="0" w:color="auto"/>
        <w:left w:val="none" w:sz="0" w:space="0" w:color="auto"/>
        <w:bottom w:val="none" w:sz="0" w:space="0" w:color="auto"/>
        <w:right w:val="none" w:sz="0" w:space="0" w:color="auto"/>
      </w:divBdr>
    </w:div>
    <w:div w:id="927924573">
      <w:marLeft w:val="0"/>
      <w:marRight w:val="0"/>
      <w:marTop w:val="0"/>
      <w:marBottom w:val="0"/>
      <w:divBdr>
        <w:top w:val="none" w:sz="0" w:space="0" w:color="auto"/>
        <w:left w:val="none" w:sz="0" w:space="0" w:color="auto"/>
        <w:bottom w:val="none" w:sz="0" w:space="0" w:color="auto"/>
        <w:right w:val="none" w:sz="0" w:space="0" w:color="auto"/>
      </w:divBdr>
    </w:div>
    <w:div w:id="927924574">
      <w:marLeft w:val="0"/>
      <w:marRight w:val="0"/>
      <w:marTop w:val="0"/>
      <w:marBottom w:val="0"/>
      <w:divBdr>
        <w:top w:val="none" w:sz="0" w:space="0" w:color="auto"/>
        <w:left w:val="none" w:sz="0" w:space="0" w:color="auto"/>
        <w:bottom w:val="none" w:sz="0" w:space="0" w:color="auto"/>
        <w:right w:val="none" w:sz="0" w:space="0" w:color="auto"/>
      </w:divBdr>
    </w:div>
    <w:div w:id="927924575">
      <w:marLeft w:val="0"/>
      <w:marRight w:val="0"/>
      <w:marTop w:val="0"/>
      <w:marBottom w:val="0"/>
      <w:divBdr>
        <w:top w:val="none" w:sz="0" w:space="0" w:color="auto"/>
        <w:left w:val="none" w:sz="0" w:space="0" w:color="auto"/>
        <w:bottom w:val="none" w:sz="0" w:space="0" w:color="auto"/>
        <w:right w:val="none" w:sz="0" w:space="0" w:color="auto"/>
      </w:divBdr>
    </w:div>
    <w:div w:id="927924576">
      <w:marLeft w:val="0"/>
      <w:marRight w:val="0"/>
      <w:marTop w:val="0"/>
      <w:marBottom w:val="0"/>
      <w:divBdr>
        <w:top w:val="none" w:sz="0" w:space="0" w:color="auto"/>
        <w:left w:val="none" w:sz="0" w:space="0" w:color="auto"/>
        <w:bottom w:val="none" w:sz="0" w:space="0" w:color="auto"/>
        <w:right w:val="none" w:sz="0" w:space="0" w:color="auto"/>
      </w:divBdr>
    </w:div>
    <w:div w:id="927924577">
      <w:marLeft w:val="0"/>
      <w:marRight w:val="0"/>
      <w:marTop w:val="0"/>
      <w:marBottom w:val="0"/>
      <w:divBdr>
        <w:top w:val="none" w:sz="0" w:space="0" w:color="auto"/>
        <w:left w:val="none" w:sz="0" w:space="0" w:color="auto"/>
        <w:bottom w:val="none" w:sz="0" w:space="0" w:color="auto"/>
        <w:right w:val="none" w:sz="0" w:space="0" w:color="auto"/>
      </w:divBdr>
    </w:div>
    <w:div w:id="927924578">
      <w:marLeft w:val="0"/>
      <w:marRight w:val="0"/>
      <w:marTop w:val="0"/>
      <w:marBottom w:val="0"/>
      <w:divBdr>
        <w:top w:val="none" w:sz="0" w:space="0" w:color="auto"/>
        <w:left w:val="none" w:sz="0" w:space="0" w:color="auto"/>
        <w:bottom w:val="none" w:sz="0" w:space="0" w:color="auto"/>
        <w:right w:val="none" w:sz="0" w:space="0" w:color="auto"/>
      </w:divBdr>
    </w:div>
    <w:div w:id="927924579">
      <w:marLeft w:val="0"/>
      <w:marRight w:val="0"/>
      <w:marTop w:val="0"/>
      <w:marBottom w:val="0"/>
      <w:divBdr>
        <w:top w:val="none" w:sz="0" w:space="0" w:color="auto"/>
        <w:left w:val="none" w:sz="0" w:space="0" w:color="auto"/>
        <w:bottom w:val="none" w:sz="0" w:space="0" w:color="auto"/>
        <w:right w:val="none" w:sz="0" w:space="0" w:color="auto"/>
      </w:divBdr>
    </w:div>
    <w:div w:id="927924580">
      <w:marLeft w:val="0"/>
      <w:marRight w:val="0"/>
      <w:marTop w:val="0"/>
      <w:marBottom w:val="0"/>
      <w:divBdr>
        <w:top w:val="none" w:sz="0" w:space="0" w:color="auto"/>
        <w:left w:val="none" w:sz="0" w:space="0" w:color="auto"/>
        <w:bottom w:val="none" w:sz="0" w:space="0" w:color="auto"/>
        <w:right w:val="none" w:sz="0" w:space="0" w:color="auto"/>
      </w:divBdr>
    </w:div>
    <w:div w:id="927924581">
      <w:marLeft w:val="0"/>
      <w:marRight w:val="0"/>
      <w:marTop w:val="0"/>
      <w:marBottom w:val="0"/>
      <w:divBdr>
        <w:top w:val="none" w:sz="0" w:space="0" w:color="auto"/>
        <w:left w:val="none" w:sz="0" w:space="0" w:color="auto"/>
        <w:bottom w:val="none" w:sz="0" w:space="0" w:color="auto"/>
        <w:right w:val="none" w:sz="0" w:space="0" w:color="auto"/>
      </w:divBdr>
    </w:div>
    <w:div w:id="927924582">
      <w:marLeft w:val="0"/>
      <w:marRight w:val="0"/>
      <w:marTop w:val="0"/>
      <w:marBottom w:val="0"/>
      <w:divBdr>
        <w:top w:val="none" w:sz="0" w:space="0" w:color="auto"/>
        <w:left w:val="none" w:sz="0" w:space="0" w:color="auto"/>
        <w:bottom w:val="none" w:sz="0" w:space="0" w:color="auto"/>
        <w:right w:val="none" w:sz="0" w:space="0" w:color="auto"/>
      </w:divBdr>
    </w:div>
    <w:div w:id="927924583">
      <w:marLeft w:val="0"/>
      <w:marRight w:val="0"/>
      <w:marTop w:val="0"/>
      <w:marBottom w:val="0"/>
      <w:divBdr>
        <w:top w:val="none" w:sz="0" w:space="0" w:color="auto"/>
        <w:left w:val="none" w:sz="0" w:space="0" w:color="auto"/>
        <w:bottom w:val="none" w:sz="0" w:space="0" w:color="auto"/>
        <w:right w:val="none" w:sz="0" w:space="0" w:color="auto"/>
      </w:divBdr>
    </w:div>
    <w:div w:id="927924584">
      <w:marLeft w:val="0"/>
      <w:marRight w:val="0"/>
      <w:marTop w:val="0"/>
      <w:marBottom w:val="0"/>
      <w:divBdr>
        <w:top w:val="none" w:sz="0" w:space="0" w:color="auto"/>
        <w:left w:val="none" w:sz="0" w:space="0" w:color="auto"/>
        <w:bottom w:val="none" w:sz="0" w:space="0" w:color="auto"/>
        <w:right w:val="none" w:sz="0" w:space="0" w:color="auto"/>
      </w:divBdr>
    </w:div>
    <w:div w:id="927924585">
      <w:marLeft w:val="0"/>
      <w:marRight w:val="0"/>
      <w:marTop w:val="0"/>
      <w:marBottom w:val="0"/>
      <w:divBdr>
        <w:top w:val="none" w:sz="0" w:space="0" w:color="auto"/>
        <w:left w:val="none" w:sz="0" w:space="0" w:color="auto"/>
        <w:bottom w:val="none" w:sz="0" w:space="0" w:color="auto"/>
        <w:right w:val="none" w:sz="0" w:space="0" w:color="auto"/>
      </w:divBdr>
    </w:div>
    <w:div w:id="927924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hc4a8f51d7584793bcee84017ea96cb3>
    <ShareHubID xmlns="166541c0-0594-4e6a-9105-c24d4b6de6f7">DOC19-125073</ShareHubID>
    <TaxCatchAll xmlns="166541c0-0594-4e6a-9105-c24d4b6de6f7">
      <Value>1</Value>
    </TaxCatchAll>
    <PMCNotes xmlns="166541c0-0594-4e6a-9105-c24d4b6de6f7" xsi:nil="true"/>
    <NonRecordJustification xmlns="685f9fda-bd71-4433-b331-92feb9553089">None</NonRecordJust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E6665-BF89-48B3-B15D-F1CAE56E5AF2}"/>
</file>

<file path=customXml/itemProps2.xml><?xml version="1.0" encoding="utf-8"?>
<ds:datastoreItem xmlns:ds="http://schemas.openxmlformats.org/officeDocument/2006/customXml" ds:itemID="{7519BE97-8AE1-4932-9206-442A1960B92B}"/>
</file>

<file path=customXml/itemProps3.xml><?xml version="1.0" encoding="utf-8"?>
<ds:datastoreItem xmlns:ds="http://schemas.openxmlformats.org/officeDocument/2006/customXml" ds:itemID="{C06A6C6E-9A25-4FF6-907E-397154B92DE8}"/>
</file>

<file path=customXml/itemProps4.xml><?xml version="1.0" encoding="utf-8"?>
<ds:datastoreItem xmlns:ds="http://schemas.openxmlformats.org/officeDocument/2006/customXml" ds:itemID="{2F0CF491-55C5-4081-A9A3-5AF337EE7B52}"/>
</file>

<file path=docProps/app.xml><?xml version="1.0" encoding="utf-8"?>
<Properties xmlns="http://schemas.openxmlformats.org/officeDocument/2006/extended-properties" xmlns:vt="http://schemas.openxmlformats.org/officeDocument/2006/docPropsVTypes">
  <Template>D67CCAE0.dotm</Template>
  <TotalTime>0</TotalTime>
  <Pages>23</Pages>
  <Words>6588</Words>
  <Characters>37556</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Bilateral Agreement between the Commonwealth of Australia and the Northern Territory on the National Disability Insurance Scheme</vt:lpstr>
    </vt:vector>
  </TitlesOfParts>
  <Company/>
  <LinksUpToDate>false</LinksUpToDate>
  <CharactersWithSpaces>44056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Bilateral Agreement between the Commonwealth of Australia and the Northern Territory on the National Disability Insurance Scheme</dc:title>
  <dc:subject/>
  <dc:creator/>
  <cp:keywords/>
  <dc:description/>
  <cp:lastModifiedBy/>
  <cp:revision>1</cp:revision>
  <dcterms:created xsi:type="dcterms:W3CDTF">2019-04-05T02:48:00Z</dcterms:created>
  <dcterms:modified xsi:type="dcterms:W3CDTF">2019-04-05T02:48:00Z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0x0101002825A64A6E1845A99A9D8EE8A5686ECB009B58D7D72C3ED54C851955501673F8AC</vt:lpwstr>
  </property>
  <property fmtid="{D5CDD505-2E9C-101B-9397-08002B2CF9AE}" pid="3" name="ESearchTags">
    <vt:lpwstr/>
  </property>
  <property fmtid="{D5CDD505-2E9C-101B-9397-08002B2CF9AE}" pid="4" name="HPRMSecurityLevel">
    <vt:lpwstr>1;#UNCLASSIFIED|9c49a7c7-17c7-412f-8077-62dec89b9196</vt:lpwstr>
  </property>
  <property fmtid="{D5CDD505-2E9C-101B-9397-08002B2CF9AE}" pid="5" name="HPRMSecurityCaveat">
    <vt:lpwstr/>
  </property>
</Properties>
</file>